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</w:rPr>
        <w:drawing>
          <wp:inline distT="0" distB="0" distL="0" distR="0">
            <wp:extent cx="6731000" cy="2724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272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Pr="0017724E" w:rsidRDefault="0017724E" w:rsidP="0017724E">
      <w:pPr>
        <w:jc w:val="center"/>
        <w:rPr>
          <w:b/>
          <w:bCs/>
          <w:sz w:val="52"/>
          <w:szCs w:val="52"/>
          <w:lang w:val="ru-RU"/>
        </w:rPr>
      </w:pPr>
      <w:bookmarkStart w:id="0" w:name="_Hlk123213819"/>
      <w:r w:rsidRPr="0017724E">
        <w:rPr>
          <w:b/>
          <w:bCs/>
          <w:sz w:val="52"/>
          <w:szCs w:val="52"/>
          <w:lang w:val="ru-RU"/>
        </w:rPr>
        <w:t>Рабочая программа</w:t>
      </w:r>
    </w:p>
    <w:p w:rsidR="0017724E" w:rsidRPr="0017724E" w:rsidRDefault="0017724E" w:rsidP="0017724E">
      <w:pPr>
        <w:jc w:val="center"/>
        <w:rPr>
          <w:b/>
          <w:bCs/>
          <w:sz w:val="52"/>
          <w:szCs w:val="52"/>
          <w:lang w:val="ru-RU"/>
        </w:rPr>
      </w:pPr>
      <w:r w:rsidRPr="0017724E">
        <w:rPr>
          <w:b/>
          <w:bCs/>
          <w:sz w:val="52"/>
          <w:szCs w:val="52"/>
          <w:lang w:val="ru-RU"/>
        </w:rPr>
        <w:t>«Школа России»</w:t>
      </w:r>
    </w:p>
    <w:p w:rsidR="0017724E" w:rsidRPr="0017724E" w:rsidRDefault="0017724E" w:rsidP="0017724E">
      <w:pPr>
        <w:jc w:val="center"/>
        <w:rPr>
          <w:b/>
          <w:bCs/>
          <w:sz w:val="52"/>
          <w:szCs w:val="52"/>
          <w:lang w:val="ru-RU"/>
        </w:rPr>
      </w:pPr>
      <w:r w:rsidRPr="0017724E">
        <w:rPr>
          <w:b/>
          <w:bCs/>
          <w:sz w:val="52"/>
          <w:szCs w:val="52"/>
          <w:lang w:val="ru-RU"/>
        </w:rPr>
        <w:t>1 класс</w:t>
      </w:r>
    </w:p>
    <w:p w:rsidR="0017724E" w:rsidRPr="0017724E" w:rsidRDefault="0017724E" w:rsidP="0017724E">
      <w:pPr>
        <w:jc w:val="center"/>
        <w:rPr>
          <w:i/>
          <w:iCs/>
          <w:sz w:val="160"/>
          <w:szCs w:val="160"/>
          <w:lang w:val="ru-RU"/>
        </w:rPr>
      </w:pPr>
      <w:r w:rsidRPr="0017724E">
        <w:rPr>
          <w:i/>
          <w:iCs/>
          <w:sz w:val="72"/>
          <w:szCs w:val="72"/>
          <w:lang w:val="ru-RU"/>
        </w:rPr>
        <w:t xml:space="preserve">Математика </w:t>
      </w:r>
    </w:p>
    <w:p w:rsidR="0017724E" w:rsidRPr="00A028F3" w:rsidRDefault="0017724E" w:rsidP="0017724E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7724E" w:rsidRDefault="0017724E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91945" w:rsidRDefault="00A91945" w:rsidP="00A9194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B72E84" w:rsidRPr="00C13306" w:rsidRDefault="00B72E84" w:rsidP="00B72E84"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:rsidR="00A91945" w:rsidRPr="00C13306" w:rsidRDefault="00A91945" w:rsidP="00A91945">
      <w:pPr>
        <w:autoSpaceDE w:val="0"/>
        <w:autoSpaceDN w:val="0"/>
        <w:spacing w:before="346" w:after="0"/>
        <w:ind w:firstLine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A91945" w:rsidRDefault="00A91945" w:rsidP="00A91945">
      <w:pPr>
        <w:autoSpaceDE w:val="0"/>
        <w:autoSpaceDN w:val="0"/>
        <w:spacing w:before="70" w:after="0" w:line="271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B72E84" w:rsidRPr="00B72E84" w:rsidRDefault="00B72E84" w:rsidP="00B72E84">
      <w:pPr>
        <w:autoSpaceDE w:val="0"/>
        <w:autoSpaceDN w:val="0"/>
        <w:spacing w:before="70" w:after="0" w:line="271" w:lineRule="auto"/>
        <w:ind w:right="144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72E84">
        <w:rPr>
          <w:rFonts w:ascii="Times New Roman" w:eastAsia="Times New Roman" w:hAnsi="Times New Roman"/>
          <w:b/>
          <w:color w:val="000000"/>
          <w:sz w:val="24"/>
          <w:lang w:val="ru-RU"/>
        </w:rPr>
        <w:t>Цели учебного предмета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A91945" w:rsidRPr="00C13306" w:rsidRDefault="00A91945" w:rsidP="00A91945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A91945" w:rsidRPr="00C13306" w:rsidRDefault="00A91945" w:rsidP="00A91945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A91945" w:rsidRPr="00C13306" w:rsidRDefault="00A91945" w:rsidP="00A91945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A91945" w:rsidRPr="00C13306" w:rsidRDefault="00A91945" w:rsidP="00A91945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A91945" w:rsidRPr="00C13306" w:rsidRDefault="00A91945" w:rsidP="00A91945">
      <w:pPr>
        <w:autoSpaceDE w:val="0"/>
        <w:autoSpaceDN w:val="0"/>
        <w:spacing w:before="178" w:after="0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A91945" w:rsidRPr="00C13306" w:rsidRDefault="00A91945" w:rsidP="00A91945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A91945" w:rsidRPr="00C13306" w:rsidRDefault="00A91945" w:rsidP="00A91945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A91945" w:rsidRPr="00C13306" w:rsidRDefault="00A91945" w:rsidP="00A91945">
      <w:pPr>
        <w:rPr>
          <w:lang w:val="ru-RU"/>
        </w:rPr>
        <w:sectPr w:rsidR="00A91945" w:rsidRPr="00C13306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A91945" w:rsidRPr="00C13306" w:rsidRDefault="00A91945" w:rsidP="00A91945">
      <w:pPr>
        <w:autoSpaceDE w:val="0"/>
        <w:autoSpaceDN w:val="0"/>
        <w:spacing w:after="66" w:line="220" w:lineRule="exact"/>
        <w:rPr>
          <w:lang w:val="ru-RU"/>
        </w:rPr>
      </w:pPr>
    </w:p>
    <w:p w:rsidR="00A91945" w:rsidRPr="00C13306" w:rsidRDefault="00A91945" w:rsidP="00A91945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A91945" w:rsidRPr="00C13306" w:rsidRDefault="00A91945" w:rsidP="00A91945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A91945" w:rsidRDefault="00A91945" w:rsidP="00A91945">
      <w:pPr>
        <w:autoSpaceDE w:val="0"/>
        <w:autoSpaceDN w:val="0"/>
        <w:spacing w:before="70" w:after="0" w:line="286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B72E84" w:rsidRPr="003D716A" w:rsidRDefault="00B72E84" w:rsidP="00B72E84">
      <w:pPr>
        <w:autoSpaceDE w:val="0"/>
        <w:autoSpaceDN w:val="0"/>
        <w:spacing w:before="70" w:after="0" w:line="286" w:lineRule="auto"/>
        <w:ind w:firstLine="18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D716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курса в учебном плане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A91945" w:rsidRDefault="00A91945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3D716A" w:rsidRDefault="003D716A" w:rsidP="00A91945">
      <w:pPr>
        <w:rPr>
          <w:lang w:val="ru-RU"/>
        </w:rPr>
      </w:pPr>
    </w:p>
    <w:p w:rsidR="00B72E84" w:rsidRDefault="00B72E84" w:rsidP="00A91945">
      <w:pPr>
        <w:rPr>
          <w:lang w:val="ru-RU"/>
        </w:rPr>
      </w:pPr>
    </w:p>
    <w:p w:rsidR="00B72E84" w:rsidRPr="00C13306" w:rsidRDefault="00B72E84" w:rsidP="00B72E8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B72E84" w:rsidRPr="00C13306" w:rsidRDefault="00B72E84" w:rsidP="00B72E84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72E84" w:rsidRPr="00C13306" w:rsidRDefault="00B72E84" w:rsidP="00B72E84">
      <w:pPr>
        <w:autoSpaceDE w:val="0"/>
        <w:autoSpaceDN w:val="0"/>
        <w:spacing w:before="262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72E84" w:rsidRPr="00C13306" w:rsidRDefault="00B72E84" w:rsidP="00B72E84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B72E84" w:rsidRPr="00C13306" w:rsidRDefault="00B72E84" w:rsidP="00B72E84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B72E84" w:rsidRPr="00C13306" w:rsidRDefault="00B72E84" w:rsidP="00B72E84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B72E84" w:rsidRPr="00C13306" w:rsidRDefault="00B72E84" w:rsidP="00B72E84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B72E84" w:rsidRPr="00C13306" w:rsidRDefault="00B72E84" w:rsidP="00B72E8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B72E84" w:rsidRPr="00C13306" w:rsidRDefault="00B72E84" w:rsidP="00B72E8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72E84" w:rsidRPr="00C13306" w:rsidRDefault="00B72E84" w:rsidP="00B72E84">
      <w:pPr>
        <w:autoSpaceDE w:val="0"/>
        <w:autoSpaceDN w:val="0"/>
        <w:spacing w:before="324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72E84" w:rsidRPr="00C13306" w:rsidRDefault="00B72E84" w:rsidP="00B72E84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72E84" w:rsidRPr="00C13306" w:rsidRDefault="00B72E84" w:rsidP="00B72E84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B72E84" w:rsidRPr="00C13306" w:rsidRDefault="00B72E84" w:rsidP="00B72E84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ind w:left="180"/>
        <w:rPr>
          <w:lang w:val="ru-RU"/>
        </w:rPr>
        <w:sectPr w:rsidR="00B72E84" w:rsidRPr="00C13306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B72E84" w:rsidRPr="00C13306" w:rsidRDefault="00B72E84" w:rsidP="00B72E84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проявлять способность ориентироваться в учебном материале разных разделов курса математики;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B72E84" w:rsidRPr="00C13306" w:rsidRDefault="00B72E84" w:rsidP="00B72E84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B72E84" w:rsidRPr="00C13306" w:rsidRDefault="00B72E84" w:rsidP="00B72E84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B72E84" w:rsidRPr="00C13306" w:rsidRDefault="00B72E84" w:rsidP="00B72E84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B72E84" w:rsidRPr="00C13306" w:rsidRDefault="00B72E84" w:rsidP="00B72E8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B72E84" w:rsidRPr="00C13306" w:rsidRDefault="00B72E84" w:rsidP="00B72E84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B72E84" w:rsidRPr="00C13306" w:rsidRDefault="00B72E84" w:rsidP="00B72E8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B72E84" w:rsidRPr="00C13306" w:rsidRDefault="00B72E84" w:rsidP="00B72E84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B72E84" w:rsidRPr="00C13306" w:rsidRDefault="00B72E84" w:rsidP="00B72E84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72E84" w:rsidRPr="00C13306" w:rsidRDefault="00B72E84" w:rsidP="00B72E84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72E84" w:rsidRPr="00C13306" w:rsidRDefault="00B72E84" w:rsidP="00B72E8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B72E84" w:rsidRPr="00C13306" w:rsidRDefault="00B72E84" w:rsidP="00B72E84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</w:t>
      </w:r>
      <w:proofErr w:type="gramStart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; .</w:t>
      </w:r>
      <w:proofErr w:type="gramEnd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B72E84" w:rsidRPr="00C13306" w:rsidRDefault="00B72E84" w:rsidP="00B72E84">
      <w:pPr>
        <w:rPr>
          <w:lang w:val="ru-RU"/>
        </w:rPr>
        <w:sectPr w:rsidR="00B72E84" w:rsidRPr="00C13306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B72E84" w:rsidRPr="00C13306" w:rsidRDefault="00B72E84" w:rsidP="00B72E84">
      <w:pPr>
        <w:autoSpaceDE w:val="0"/>
        <w:autoSpaceDN w:val="0"/>
        <w:spacing w:after="144" w:line="220" w:lineRule="exact"/>
        <w:rPr>
          <w:lang w:val="ru-RU"/>
        </w:rPr>
      </w:pPr>
    </w:p>
    <w:p w:rsidR="00B72E84" w:rsidRPr="00C13306" w:rsidRDefault="00B72E84" w:rsidP="00B72E8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B72E84" w:rsidRPr="00C13306" w:rsidRDefault="00B72E84" w:rsidP="00B72E84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B72E84" w:rsidRPr="00C13306" w:rsidRDefault="00B72E84" w:rsidP="00B72E84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B72E84" w:rsidRPr="00C13306" w:rsidRDefault="00B72E84" w:rsidP="00B72E84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72E84" w:rsidRPr="00C13306" w:rsidRDefault="00B72E84" w:rsidP="00B72E84">
      <w:pPr>
        <w:autoSpaceDE w:val="0"/>
        <w:autoSpaceDN w:val="0"/>
        <w:spacing w:before="322" w:after="0" w:line="230" w:lineRule="auto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72E84" w:rsidRPr="00C13306" w:rsidRDefault="00B72E84" w:rsidP="00B72E84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1 классе обучающийся научится:</w:t>
      </w:r>
    </w:p>
    <w:p w:rsidR="00B72E84" w:rsidRPr="00C13306" w:rsidRDefault="00B72E84" w:rsidP="00B72E8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B72E84" w:rsidRPr="00C13306" w:rsidRDefault="00B72E84" w:rsidP="00B72E8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B72E84" w:rsidRPr="00C13306" w:rsidRDefault="00B72E84" w:rsidP="00B72E8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B72E84" w:rsidRPr="00C13306" w:rsidRDefault="00B72E84" w:rsidP="00B72E84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между, перед/за, над/под;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B72E84" w:rsidRPr="00C13306" w:rsidRDefault="00B72E84" w:rsidP="00B72E84">
      <w:pPr>
        <w:rPr>
          <w:lang w:val="ru-RU"/>
        </w:rPr>
        <w:sectPr w:rsidR="00B72E84" w:rsidRPr="00C13306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B72E84" w:rsidRPr="00C13306" w:rsidRDefault="00B72E84" w:rsidP="00B72E84">
      <w:pPr>
        <w:autoSpaceDE w:val="0"/>
        <w:autoSpaceDN w:val="0"/>
        <w:spacing w:after="108" w:line="220" w:lineRule="exact"/>
        <w:rPr>
          <w:lang w:val="ru-RU"/>
        </w:rPr>
      </w:pPr>
    </w:p>
    <w:p w:rsidR="00B72E84" w:rsidRPr="00C13306" w:rsidRDefault="00B72E84" w:rsidP="00B72E84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B72E84" w:rsidRPr="00C13306" w:rsidRDefault="00B72E84" w:rsidP="00B72E84">
      <w:pPr>
        <w:autoSpaceDE w:val="0"/>
        <w:autoSpaceDN w:val="0"/>
        <w:spacing w:before="190" w:after="0" w:line="262" w:lineRule="auto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B72E84" w:rsidRPr="00C13306" w:rsidRDefault="00B72E84" w:rsidP="00A91945">
      <w:pPr>
        <w:rPr>
          <w:lang w:val="ru-RU"/>
        </w:rPr>
        <w:sectPr w:rsidR="00B72E84" w:rsidRPr="00C13306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A91945" w:rsidRPr="00C13306" w:rsidRDefault="00A91945" w:rsidP="00A91945">
      <w:pPr>
        <w:autoSpaceDE w:val="0"/>
        <w:autoSpaceDN w:val="0"/>
        <w:spacing w:after="78" w:line="220" w:lineRule="exact"/>
        <w:rPr>
          <w:lang w:val="ru-RU"/>
        </w:rPr>
      </w:pPr>
    </w:p>
    <w:p w:rsidR="00A91945" w:rsidRPr="00C13306" w:rsidRDefault="00A91945" w:rsidP="00B72E84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A91945" w:rsidRPr="00C13306" w:rsidRDefault="00A91945" w:rsidP="00A91945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C13306">
        <w:rPr>
          <w:lang w:val="ru-RU"/>
        </w:rPr>
        <w:br/>
      </w: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C13306">
        <w:rPr>
          <w:lang w:val="ru-RU"/>
        </w:rPr>
        <w:br/>
      </w: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C13306">
        <w:rPr>
          <w:lang w:val="ru-RU"/>
        </w:rPr>
        <w:br/>
      </w: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C13306">
        <w:rPr>
          <w:lang w:val="ru-RU"/>
        </w:rPr>
        <w:br/>
      </w: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A91945" w:rsidRPr="00C13306" w:rsidRDefault="00A91945" w:rsidP="00A9194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C13306">
        <w:rPr>
          <w:lang w:val="ru-RU"/>
        </w:rPr>
        <w:br/>
      </w: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A91945" w:rsidRPr="00C13306" w:rsidRDefault="00A91945" w:rsidP="00A9194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91945" w:rsidRPr="00C13306" w:rsidRDefault="00A91945" w:rsidP="00A91945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A91945" w:rsidRPr="00C13306" w:rsidRDefault="00A91945" w:rsidP="00A9194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13306">
        <w:rPr>
          <w:lang w:val="ru-RU"/>
        </w:rPr>
        <w:tab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A91945" w:rsidRPr="00C13306" w:rsidRDefault="00A91945" w:rsidP="00A9194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A91945" w:rsidRPr="00C13306" w:rsidRDefault="00A91945" w:rsidP="00A9194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 на группы по заданному</w:t>
      </w:r>
    </w:p>
    <w:p w:rsidR="00A91945" w:rsidRPr="00C13306" w:rsidRDefault="00A91945" w:rsidP="00A91945">
      <w:pPr>
        <w:rPr>
          <w:lang w:val="ru-RU"/>
        </w:rPr>
        <w:sectPr w:rsidR="00A91945" w:rsidRPr="00C13306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91945" w:rsidRPr="00C13306" w:rsidRDefault="00A91945" w:rsidP="00A91945">
      <w:pPr>
        <w:autoSpaceDE w:val="0"/>
        <w:autoSpaceDN w:val="0"/>
        <w:spacing w:after="66" w:line="220" w:lineRule="exact"/>
        <w:rPr>
          <w:lang w:val="ru-RU"/>
        </w:rPr>
      </w:pPr>
    </w:p>
    <w:p w:rsidR="00A91945" w:rsidRPr="00C13306" w:rsidRDefault="00A91945" w:rsidP="00A91945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A91945" w:rsidRPr="00C13306" w:rsidRDefault="00A91945" w:rsidP="00A91945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A91945" w:rsidRPr="00C13306" w:rsidRDefault="00A91945" w:rsidP="00A91945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A91945" w:rsidRPr="00C13306" w:rsidRDefault="00A91945" w:rsidP="00A91945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A91945" w:rsidRDefault="00A91945" w:rsidP="00B72E84">
      <w:pPr>
        <w:autoSpaceDE w:val="0"/>
        <w:autoSpaceDN w:val="0"/>
        <w:spacing w:before="178" w:after="0" w:line="326" w:lineRule="auto"/>
        <w:ind w:left="240" w:hanging="2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C1330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C13306">
        <w:rPr>
          <w:lang w:val="ru-RU"/>
        </w:rPr>
        <w:br/>
      </w:r>
      <w:r w:rsidRPr="00C1330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91945" w:rsidRDefault="00A91945" w:rsidP="00A91945">
      <w:pPr>
        <w:autoSpaceDE w:val="0"/>
        <w:autoSpaceDN w:val="0"/>
        <w:spacing w:after="64" w:line="220" w:lineRule="exac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21BC7" w:rsidRDefault="00421BC7" w:rsidP="00A91945">
      <w:pPr>
        <w:autoSpaceDE w:val="0"/>
        <w:autoSpaceDN w:val="0"/>
        <w:spacing w:after="64" w:line="220" w:lineRule="exac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21BC7" w:rsidRDefault="00421BC7" w:rsidP="00A91945">
      <w:pPr>
        <w:autoSpaceDE w:val="0"/>
        <w:autoSpaceDN w:val="0"/>
        <w:spacing w:after="64" w:line="220" w:lineRule="exac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21BC7" w:rsidRDefault="00421BC7" w:rsidP="00A91945">
      <w:pPr>
        <w:autoSpaceDE w:val="0"/>
        <w:autoSpaceDN w:val="0"/>
        <w:spacing w:after="64" w:line="220" w:lineRule="exac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99097A" w:rsidRDefault="0099097A" w:rsidP="00A91945">
      <w:pPr>
        <w:autoSpaceDE w:val="0"/>
        <w:autoSpaceDN w:val="0"/>
        <w:spacing w:after="64" w:line="220" w:lineRule="exac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21BC7" w:rsidRDefault="00421BC7" w:rsidP="00A91945">
      <w:pPr>
        <w:rPr>
          <w:lang w:val="ru-RU"/>
        </w:rPr>
      </w:pPr>
    </w:p>
    <w:p w:rsidR="0099097A" w:rsidRPr="0099097A" w:rsidRDefault="0099097A" w:rsidP="0099097A">
      <w:pPr>
        <w:autoSpaceDE w:val="0"/>
        <w:autoSpaceDN w:val="0"/>
        <w:spacing w:after="0" w:line="233" w:lineRule="auto"/>
        <w:rPr>
          <w:sz w:val="28"/>
        </w:rPr>
      </w:pPr>
      <w:r w:rsidRPr="0099097A">
        <w:rPr>
          <w:rFonts w:ascii="Times New Roman" w:eastAsia="Times New Roman" w:hAnsi="Times New Roman"/>
          <w:b/>
          <w:color w:val="000000"/>
          <w:w w:val="101"/>
        </w:rPr>
        <w:lastRenderedPageBreak/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85"/>
        <w:gridCol w:w="6521"/>
        <w:gridCol w:w="1843"/>
        <w:gridCol w:w="2551"/>
      </w:tblGrid>
      <w:tr w:rsidR="0099097A" w:rsidRPr="0099097A" w:rsidTr="00640976">
        <w:trPr>
          <w:trHeight w:val="9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№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п/п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Количество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часов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Виды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деятельности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Виды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,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формы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контроля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Электронные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(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цифровые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)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образовательные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ресурсы</w:t>
            </w:r>
            <w:proofErr w:type="spellEnd"/>
          </w:p>
        </w:tc>
      </w:tr>
      <w:tr w:rsidR="0099097A" w:rsidRPr="0099097A" w:rsidTr="00640976">
        <w:trPr>
          <w:trHeight w:hRule="exact" w:val="350"/>
        </w:trPr>
        <w:tc>
          <w:tcPr>
            <w:tcW w:w="15450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Раздел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1.</w:t>
            </w: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Числа</w:t>
            </w:r>
            <w:proofErr w:type="spellEnd"/>
          </w:p>
        </w:tc>
      </w:tr>
      <w:tr w:rsidR="0099097A" w:rsidRPr="0099097A" w:rsidTr="00640976">
        <w:trPr>
          <w:trHeight w:hRule="exact" w:val="9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64" w:after="0" w:line="233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Числа от 1 до 9: различение, чтение, запись.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Контрольная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работа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Единица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счёта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.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Десяток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7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Контрольная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работа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11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66" w:after="0" w:line="245" w:lineRule="auto"/>
              <w:ind w:left="72" w:right="43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Работа в парах/ группах. Формулирование ответов на вопросы:</w:t>
            </w:r>
            <w:r w:rsidRPr="0099097A">
              <w:rPr>
                <w:sz w:val="20"/>
                <w:lang w:val="ru-RU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11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64" w:after="0" w:line="245" w:lineRule="auto"/>
              <w:ind w:left="72" w:right="144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Работа в парах/ группах. Формулирование ответов на вопросы:</w:t>
            </w:r>
            <w:r w:rsidRPr="0099097A">
              <w:rPr>
                <w:sz w:val="20"/>
                <w:lang w:val="ru-RU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Число и цифра 0 при измерении, вычислении.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Числа в пределах 20: чтение, запись, сравнение</w:t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Работа с таблицей чисел: наблюдение, установление закономерностей в расположении чисел;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1.8.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Однозначные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и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двузначные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числа</w:t>
            </w:r>
            <w:proofErr w:type="spellEnd"/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</w:rPr>
              <w:t>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Устный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  <w:tr w:rsidR="0099097A" w:rsidRPr="0099097A" w:rsidTr="00640976">
        <w:trPr>
          <w:trHeight w:hRule="exact" w:val="11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1.9.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  <w:lang w:val="ru-RU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Работа в парах/ группах. Формулирование ответов на вопросы:</w:t>
            </w:r>
            <w:r w:rsidRPr="0099097A">
              <w:rPr>
                <w:sz w:val="20"/>
                <w:lang w:val="ru-RU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  <w:lang w:val="ru-RU"/>
              </w:rPr>
              <w:t>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sz w:val="20"/>
              </w:rPr>
            </w:pP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Практическая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работа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; </w:t>
            </w:r>
            <w:r w:rsidRPr="0099097A">
              <w:rPr>
                <w:sz w:val="20"/>
              </w:rPr>
              <w:br/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Письменный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 </w:t>
            </w:r>
            <w:proofErr w:type="spellStart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опрос</w:t>
            </w:r>
            <w:proofErr w:type="spellEnd"/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</w:rPr>
            </w:pP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 xml:space="preserve">https://uchi.ru/ </w:t>
            </w:r>
            <w:r w:rsidRPr="0099097A">
              <w:rPr>
                <w:sz w:val="20"/>
              </w:rPr>
              <w:br/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https://education.yandex.ru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6840" w:h="11900"/>
          <w:pgMar w:top="282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6578"/>
        <w:gridCol w:w="1843"/>
        <w:gridCol w:w="2551"/>
      </w:tblGrid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99097A" w:rsidTr="00640976">
        <w:trPr>
          <w:trHeight w:hRule="exact" w:val="348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Величины</w:t>
            </w:r>
            <w:proofErr w:type="spellEnd"/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шире— уже, длиннее — короче, старше — моложе, тяжелее — легче.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99097A" w:rsidTr="00640976">
        <w:trPr>
          <w:trHeight w:hRule="exact" w:val="348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действия</w:t>
            </w:r>
            <w:proofErr w:type="spellEnd"/>
          </w:p>
        </w:tc>
      </w:tr>
      <w:tr w:rsidR="0099097A" w:rsidRPr="0017724E" w:rsidTr="0064097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RPr="0017724E" w:rsidTr="00640976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результатов действий сложения, вычитания. Знаки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сложения и вычитания, названия компонентов действия. Таблица сложения.</w:t>
            </w:r>
          </w:p>
          <w:p w:rsidR="0099097A" w:rsidRPr="00020BB5" w:rsidRDefault="0099097A" w:rsidP="0071280C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Проверочная работа;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слагаемое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6840" w:h="11900"/>
          <w:pgMar w:top="284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6578"/>
        <w:gridCol w:w="1843"/>
        <w:gridCol w:w="2551"/>
      </w:tblGrid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нуля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RPr="0017724E" w:rsidTr="0064097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Дидактические игры и упражнения, связанные с выбором,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99097A" w:rsidTr="00640976">
        <w:trPr>
          <w:trHeight w:hRule="exact" w:val="348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Текстовые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задачи</w:t>
            </w:r>
            <w:proofErr w:type="spellEnd"/>
          </w:p>
        </w:tc>
      </w:tr>
      <w:tr w:rsidR="0099097A" w:rsidRPr="0017724E" w:rsidTr="0064097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RPr="0017724E" w:rsidTr="0064097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9097A" w:rsidRDefault="0099097A" w:rsidP="007128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«сколько всего», «сколь-ко осталось»). </w:t>
            </w:r>
            <w:r w:rsidRPr="0099097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текста и текстовой задачи, представленного в текстовой задаче;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99097A" w:rsidRPr="0017724E" w:rsidTr="00640976">
        <w:trPr>
          <w:trHeight w:hRule="exact" w:val="328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</w:tbl>
    <w:p w:rsidR="0099097A" w:rsidRPr="00020BB5" w:rsidRDefault="0099097A" w:rsidP="0099097A">
      <w:pPr>
        <w:autoSpaceDE w:val="0"/>
        <w:autoSpaceDN w:val="0"/>
        <w:spacing w:after="0" w:line="14" w:lineRule="exact"/>
        <w:rPr>
          <w:lang w:val="ru-RU"/>
        </w:rPr>
      </w:pPr>
    </w:p>
    <w:p w:rsidR="0099097A" w:rsidRPr="00020BB5" w:rsidRDefault="0099097A" w:rsidP="0099097A">
      <w:pPr>
        <w:rPr>
          <w:lang w:val="ru-RU"/>
        </w:rPr>
        <w:sectPr w:rsidR="0099097A" w:rsidRPr="00020BB5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097A" w:rsidRPr="00020BB5" w:rsidRDefault="0099097A" w:rsidP="0099097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6578"/>
        <w:gridCol w:w="1843"/>
        <w:gridCol w:w="2551"/>
      </w:tblGrid>
      <w:tr w:rsidR="0099097A" w:rsidTr="00640976">
        <w:trPr>
          <w:trHeight w:hRule="exact" w:val="10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между; установление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RPr="0017724E" w:rsidTr="0064097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прямоугольника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квадрата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треугольника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99097A" w:rsidTr="00640976">
        <w:trPr>
          <w:trHeight w:hRule="exact" w:val="348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Математическая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</w:t>
            </w:r>
            <w:proofErr w:type="spellEnd"/>
          </w:p>
        </w:tc>
      </w:tr>
      <w:tr w:rsidR="0099097A" w:rsidRPr="0017724E" w:rsidTr="0064097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:rsidR="0099097A" w:rsidRPr="00020BB5" w:rsidRDefault="0099097A" w:rsidP="0071280C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Проверочная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554"/>
        <w:gridCol w:w="528"/>
        <w:gridCol w:w="6578"/>
        <w:gridCol w:w="1843"/>
        <w:gridCol w:w="2551"/>
      </w:tblGrid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таблицы (содержащей не более четырёх данных); извлечение данного из  строки,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столбца; внесение одного-двух данных в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Tr="0064097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https://education.yandex.ru</w:t>
            </w:r>
          </w:p>
        </w:tc>
      </w:tr>
      <w:tr w:rsidR="0099097A" w:rsidRPr="0017724E" w:rsidTr="0064097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опрос;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020BB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education</w:t>
            </w: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99097A" w:rsidTr="00640976">
        <w:trPr>
          <w:trHeight w:hRule="exact" w:val="348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/>
        </w:tc>
      </w:tr>
      <w:tr w:rsidR="00640976" w:rsidTr="00640976">
        <w:trPr>
          <w:trHeight w:hRule="exact" w:val="447"/>
        </w:trPr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976" w:rsidRPr="00020BB5" w:rsidRDefault="00640976" w:rsidP="0071280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976" w:rsidRDefault="00640976" w:rsidP="0071280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0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976" w:rsidRPr="00640976" w:rsidRDefault="00640976" w:rsidP="00640976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  <w:p w:rsidR="00640976" w:rsidRPr="00640976" w:rsidRDefault="00640976" w:rsidP="0071280C">
            <w:pPr>
              <w:rPr>
                <w:lang w:val="ru-RU"/>
              </w:rPr>
            </w:pP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76" w:line="220" w:lineRule="exact"/>
      </w:pPr>
    </w:p>
    <w:p w:rsidR="0099097A" w:rsidRDefault="0099097A" w:rsidP="0099097A">
      <w:pPr>
        <w:autoSpaceDE w:val="0"/>
        <w:autoSpaceDN w:val="0"/>
        <w:spacing w:after="298" w:line="230" w:lineRule="auto"/>
      </w:pPr>
      <w:r>
        <w:rPr>
          <w:rFonts w:ascii="Times New Roman" w:eastAsia="Times New Roman" w:hAnsi="Times New Roman"/>
          <w:b/>
          <w:color w:val="000000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</w:tblGrid>
      <w:tr w:rsidR="0099097A" w:rsidTr="00CF71D7">
        <w:trPr>
          <w:trHeight w:val="120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left="66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</w:rPr>
              <w:t>п/п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урока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изучения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71" w:lineRule="auto"/>
              <w:ind w:left="68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контроля</w:t>
            </w:r>
            <w:proofErr w:type="spellEnd"/>
          </w:p>
        </w:tc>
      </w:tr>
      <w:tr w:rsidR="0099097A" w:rsidRPr="0071280C" w:rsidTr="0071280C">
        <w:trPr>
          <w:trHeight w:hRule="exact" w:val="149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71280C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99097A" w:rsidP="0071280C">
            <w:pPr>
              <w:autoSpaceDE w:val="0"/>
              <w:autoSpaceDN w:val="0"/>
              <w:spacing w:before="92" w:after="0" w:line="281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Предмет  математика. Знакомство с </w:t>
            </w:r>
            <w:r w:rsidRPr="00020BB5">
              <w:rPr>
                <w:lang w:val="ru-RU"/>
              </w:rPr>
              <w:br/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учебником.Счет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предметов. </w:t>
            </w:r>
            <w:r w:rsidR="0071280C">
              <w:rPr>
                <w:rFonts w:ascii="Times New Roman" w:eastAsia="Times New Roman" w:hAnsi="Times New Roman"/>
                <w:color w:val="000000"/>
                <w:lang w:val="ru-RU"/>
              </w:rPr>
              <w:t>Признаки предметов: цвет, форма, размер.</w:t>
            </w: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99097A" w:rsidP="0071280C">
            <w:pPr>
              <w:autoSpaceDE w:val="0"/>
              <w:autoSpaceDN w:val="0"/>
              <w:spacing w:before="92" w:after="0"/>
              <w:ind w:left="142" w:right="144" w:hanging="142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</w:t>
            </w:r>
            <w:r w:rsidRPr="0071280C">
              <w:rPr>
                <w:lang w:val="ru-RU"/>
              </w:rPr>
              <w:br/>
            </w: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опрос; </w:t>
            </w:r>
            <w:r w:rsidRPr="0071280C">
              <w:rPr>
                <w:lang w:val="ru-RU"/>
              </w:rPr>
              <w:br/>
            </w: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>Письменный опрос;</w:t>
            </w:r>
          </w:p>
        </w:tc>
      </w:tr>
      <w:tr w:rsidR="0099097A" w:rsidTr="0071280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Порядковые числительные «первый, второй, третий…» </w:t>
            </w:r>
            <w:r w:rsidR="0071280C">
              <w:rPr>
                <w:rFonts w:ascii="Times New Roman" w:eastAsia="Times New Roman" w:hAnsi="Times New Roman"/>
                <w:color w:val="000000"/>
                <w:lang w:val="ru-RU"/>
              </w:rPr>
              <w:t>Урок-путешествие в страну математики.</w:t>
            </w:r>
          </w:p>
          <w:p w:rsidR="0071280C" w:rsidRPr="00020BB5" w:rsidRDefault="0071280C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280C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71280C" w:rsidTr="0071280C">
        <w:trPr>
          <w:trHeight w:hRule="exact" w:val="123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62" w:lineRule="auto"/>
              <w:ind w:left="66" w:right="432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Пространственные представления, взаимное расположе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ние предметов: «вверх»,  «вниз», «слева», «справа». Экскурсия на спортивную площадку.</w:t>
            </w:r>
          </w:p>
          <w:p w:rsidR="0071280C" w:rsidRPr="00020BB5" w:rsidRDefault="0071280C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71280C" w:rsidRPr="0071280C" w:rsidTr="0071280C">
        <w:trPr>
          <w:trHeight w:hRule="exact" w:val="977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020BB5" w:rsidRDefault="0071280C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Временные представления «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раньше</w:t>
            </w: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»,«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позже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 «сначала», «потом»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. Подвижные игры с различными заданиями.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71280C" w:rsidRPr="0071280C" w:rsidTr="0071280C">
        <w:trPr>
          <w:trHeight w:hRule="exact" w:val="10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62" w:lineRule="auto"/>
              <w:ind w:left="66" w:right="43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Урок-игра. 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Отношения «Больше», «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меньше</w:t>
            </w: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»,«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равно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 «столько же»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. </w:t>
            </w:r>
          </w:p>
          <w:p w:rsidR="0071280C" w:rsidRPr="00020BB5" w:rsidRDefault="0071280C" w:rsidP="0071280C">
            <w:pPr>
              <w:autoSpaceDE w:val="0"/>
              <w:autoSpaceDN w:val="0"/>
              <w:spacing w:before="90" w:after="0" w:line="262" w:lineRule="auto"/>
              <w:ind w:left="66" w:right="432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71280C" w:rsidRPr="0071280C" w:rsidTr="00CF71D7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613AE9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020BB5" w:rsidRDefault="0071280C" w:rsidP="0071280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Понятия «много», «один». Письмо цифры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71280C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71280C" w:rsidTr="0071280C">
        <w:trPr>
          <w:trHeight w:hRule="exact" w:val="80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71280C" w:rsidRDefault="00613AE9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62" w:lineRule="auto"/>
              <w:ind w:left="66" w:right="1296"/>
            </w:pPr>
            <w:r w:rsidRPr="0071280C">
              <w:rPr>
                <w:rFonts w:ascii="Times New Roman" w:eastAsia="Times New Roman" w:hAnsi="Times New Roman"/>
                <w:color w:val="000000"/>
                <w:lang w:val="ru-RU"/>
              </w:rPr>
              <w:t>Число 2. Письмо цифр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ы 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/>
              <w:ind w:left="142" w:right="144" w:hanging="14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</w:p>
        </w:tc>
      </w:tr>
      <w:tr w:rsidR="0071280C" w:rsidTr="00CF71D7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613AE9" w:rsidRDefault="00613AE9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71280C" w:rsidTr="00CF71D7">
        <w:trPr>
          <w:trHeight w:hRule="exact" w:val="74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Pr="00613AE9" w:rsidRDefault="00613AE9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1, 2, 3.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«+» «-»  «=»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280C" w:rsidRDefault="0071280C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1900" w:h="16840"/>
          <w:pgMar w:top="298" w:right="556" w:bottom="508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</w:tblGrid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613AE9" w:rsidRDefault="00613AE9" w:rsidP="00613AE9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4.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C4617E" w:rsidRDefault="00C4617E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613AE9" w:rsidRDefault="00613AE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Понятия «длиннее», «</w:t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короче</w:t>
            </w:r>
            <w:proofErr w:type="gram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»,«</w:t>
            </w:r>
            <w:proofErr w:type="gram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одинаковые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 длине».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613AE9" w:rsidRDefault="00613AE9" w:rsidP="0071280C">
            <w:pPr>
              <w:autoSpaceDE w:val="0"/>
              <w:autoSpaceDN w:val="0"/>
              <w:spacing w:before="92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38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613AE9" w:rsidRDefault="00613AE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71" w:lineRule="auto"/>
              <w:ind w:left="66"/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Числа от 1 до 5:получение, сравнение, запись, соотнесение числа и цифры.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двух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t>14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62" w:lineRule="auto"/>
              <w:ind w:left="66" w:right="144"/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Точка. Кривая линия. Прямая линия.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Отрезок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Луч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t>15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Ломаная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линия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Звено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ломаной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tabs>
                <w:tab w:val="left" w:pos="142"/>
              </w:tabs>
              <w:autoSpaceDE w:val="0"/>
              <w:autoSpaceDN w:val="0"/>
              <w:spacing w:before="92" w:after="0" w:line="262" w:lineRule="auto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t>16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 Числа от 1 до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t>17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8C6DE8" w:rsidP="008C6DE8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t>Знаки</w:t>
            </w:r>
            <w:proofErr w:type="spellEnd"/>
            <w:r>
              <w:t xml:space="preserve"> «&gt;». «&lt;», «=».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t>18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Default="008C6DE8" w:rsidP="0071280C">
            <w:pPr>
              <w:autoSpaceDE w:val="0"/>
              <w:autoSpaceDN w:val="0"/>
              <w:spacing w:before="90" w:after="0" w:line="262" w:lineRule="auto"/>
              <w:ind w:left="66" w:right="2160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Равенство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Неравенство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t>19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Многоугольники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t>20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6.Письмо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6.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t>21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7.Письмо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t>22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t>23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Числа от 1 до 9. Письмо цифры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t>24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RPr="008C6DE8" w:rsidTr="00344CCC">
        <w:trPr>
          <w:trHeight w:hRule="exact" w:val="138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613AE9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t>25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>Числа 1-10</w:t>
            </w:r>
            <w:r w:rsidR="008C6DE8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Проверка изученного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90" w:after="0"/>
              <w:ind w:left="142" w:right="144" w:hanging="142"/>
              <w:rPr>
                <w:lang w:val="ru-RU"/>
              </w:rPr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</w:t>
            </w:r>
            <w:r w:rsidRPr="008C6DE8">
              <w:rPr>
                <w:lang w:val="ru-RU"/>
              </w:rPr>
              <w:br/>
            </w: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опрос; </w:t>
            </w:r>
            <w:r w:rsidRPr="008C6DE8">
              <w:rPr>
                <w:lang w:val="ru-RU"/>
              </w:rPr>
              <w:br/>
            </w: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>Проверочная работа;</w:t>
            </w:r>
          </w:p>
        </w:tc>
      </w:tr>
      <w:tr w:rsidR="0099097A" w:rsidRPr="008C6DE8" w:rsidTr="00344CCC">
        <w:trPr>
          <w:trHeight w:hRule="exact" w:val="74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88" w:after="0" w:line="262" w:lineRule="auto"/>
              <w:ind w:left="66" w:right="576"/>
              <w:rPr>
                <w:lang w:val="ru-RU"/>
              </w:rPr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>Сантиметр – единица измерения длины.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88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88" w:after="0" w:line="262" w:lineRule="auto"/>
              <w:ind w:right="576"/>
              <w:jc w:val="center"/>
              <w:rPr>
                <w:lang w:val="ru-RU"/>
              </w:rPr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</w:tbl>
    <w:p w:rsidR="0099097A" w:rsidRPr="008C6DE8" w:rsidRDefault="0099097A" w:rsidP="0099097A">
      <w:pPr>
        <w:autoSpaceDE w:val="0"/>
        <w:autoSpaceDN w:val="0"/>
        <w:spacing w:after="0" w:line="14" w:lineRule="exact"/>
        <w:rPr>
          <w:lang w:val="ru-RU"/>
        </w:rPr>
      </w:pPr>
    </w:p>
    <w:p w:rsidR="0099097A" w:rsidRPr="008C6DE8" w:rsidRDefault="0099097A" w:rsidP="0099097A">
      <w:pPr>
        <w:rPr>
          <w:lang w:val="ru-RU"/>
        </w:rPr>
        <w:sectPr w:rsidR="0099097A" w:rsidRPr="008C6DE8">
          <w:pgSz w:w="11900" w:h="16840"/>
          <w:pgMar w:top="284" w:right="556" w:bottom="490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Pr="008C6DE8" w:rsidRDefault="0099097A" w:rsidP="0099097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</w:tblGrid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Измерение длины </w:t>
            </w:r>
            <w:proofErr w:type="spellStart"/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>отрезк</w:t>
            </w:r>
            <w:r>
              <w:rPr>
                <w:rFonts w:ascii="Times New Roman" w:eastAsia="Times New Roman" w:hAnsi="Times New Roman"/>
                <w:color w:val="000000"/>
              </w:rPr>
              <w:t>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Увеличить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….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Уменьшить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….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2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с нулём. Вычитание нуля.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8C6DE8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знаний по теме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«Нумерация. Числа от 1 до 10 и число 0».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8C6DE8">
        <w:trPr>
          <w:trHeight w:hRule="exact" w:val="73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8C6DE8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Default="008C6DE8" w:rsidP="008C6DE8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Закрепление изученного материала. Проверка знаний учащихся.</w:t>
            </w:r>
          </w:p>
          <w:p w:rsidR="0099097A" w:rsidRPr="00C4617E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8C6DE8" w:rsidTr="008C6DE8">
        <w:trPr>
          <w:trHeight w:hRule="exact" w:val="369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Default="004009F8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Default="004009F8" w:rsidP="008C6DE8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Pr="004009F8" w:rsidRDefault="004009F8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Default="008C6DE8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6DE8" w:rsidRDefault="004009F8" w:rsidP="0071280C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4009F8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4009F8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4009F8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4009F8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1C3782">
        <w:trPr>
          <w:trHeight w:hRule="exact" w:val="6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1C378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Прибавить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вычесть 1. Знаки «+», «–», «=».</w:t>
            </w:r>
          </w:p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1C3782" w:rsidTr="001C3782">
        <w:trPr>
          <w:trHeight w:hRule="exact" w:val="615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1C378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Прибавить и вычесть 1.</w:t>
            </w:r>
          </w:p>
          <w:p w:rsidR="001C3782" w:rsidRDefault="001C3782" w:rsidP="001C378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Pr="001C3782" w:rsidRDefault="001C3782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C3782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1C378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1C3782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1C3782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Прибавить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RPr="001C3782" w:rsidTr="00344CCC">
        <w:trPr>
          <w:trHeight w:hRule="exact" w:val="138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C6DE8" w:rsidRDefault="0099097A" w:rsidP="0071280C">
            <w:pPr>
              <w:autoSpaceDE w:val="0"/>
              <w:autoSpaceDN w:val="0"/>
              <w:spacing w:before="90" w:after="0" w:line="271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Название чисел при сложении</w:t>
            </w:r>
            <w:r w:rsidR="001C3782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Слагаемые. </w:t>
            </w:r>
            <w:r w:rsidRPr="00020BB5">
              <w:rPr>
                <w:lang w:val="ru-RU"/>
              </w:rPr>
              <w:br/>
            </w:r>
            <w:r w:rsidRPr="008C6D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Сумма.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99097A" w:rsidRPr="001C3782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proofErr w:type="gramStart"/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>Задача(</w:t>
            </w:r>
            <w:proofErr w:type="gramEnd"/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условие, вопрос).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Составление задач на сложение, вычитание по одному рисунку.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задач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38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число 2.</w:t>
            </w:r>
          </w:p>
          <w:p w:rsidR="0099097A" w:rsidRPr="00020BB5" w:rsidRDefault="0099097A" w:rsidP="0071280C">
            <w:pPr>
              <w:autoSpaceDE w:val="0"/>
              <w:autoSpaceDN w:val="0"/>
              <w:spacing w:before="66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Составление и заучивание таблиц.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/>
              <w:ind w:left="142" w:right="144" w:hanging="14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1C3782">
            <w:pPr>
              <w:autoSpaceDE w:val="0"/>
              <w:autoSpaceDN w:val="0"/>
              <w:spacing w:before="9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Присчитывание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отсчитывание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5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Задачи на увеличение (уменьшение) числа на несколько единиц.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1900" w:h="16840"/>
          <w:pgMar w:top="284" w:right="556" w:bottom="718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</w:tblGrid>
      <w:tr w:rsidR="0099097A" w:rsidRPr="001C3782" w:rsidTr="001C3782">
        <w:trPr>
          <w:trHeight w:hRule="exact" w:val="70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71280C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акрепление изученного материала «Числа от 1 до 10. Сложение и вычитание.» </w:t>
            </w: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Проверка знаний.</w:t>
            </w:r>
          </w:p>
          <w:p w:rsidR="001C3782" w:rsidRDefault="001C3782" w:rsidP="0071280C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9097A" w:rsidRPr="001C3782" w:rsidRDefault="0099097A" w:rsidP="0071280C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1C3782">
            <w:pPr>
              <w:autoSpaceDE w:val="0"/>
              <w:autoSpaceDN w:val="0"/>
              <w:spacing w:before="90" w:after="0"/>
              <w:ind w:left="142" w:right="144" w:hanging="142"/>
              <w:rPr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Письменный контроль;</w:t>
            </w:r>
          </w:p>
        </w:tc>
      </w:tr>
      <w:tr w:rsidR="001C3782" w:rsidRPr="001C3782" w:rsidTr="001C3782">
        <w:trPr>
          <w:trHeight w:hRule="exact" w:val="801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Default="001C3782" w:rsidP="0071280C">
            <w:pPr>
              <w:autoSpaceDE w:val="0"/>
              <w:autoSpaceDN w:val="0"/>
              <w:spacing w:before="90" w:after="0" w:line="262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Pr="001C3782" w:rsidRDefault="001C3782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Pr="001C3782" w:rsidRDefault="001C3782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782" w:rsidRPr="001C3782" w:rsidRDefault="001C3782" w:rsidP="0071280C">
            <w:pPr>
              <w:autoSpaceDE w:val="0"/>
              <w:autoSpaceDN w:val="0"/>
              <w:spacing w:before="90" w:after="0"/>
              <w:ind w:left="142" w:right="144" w:hanging="142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1C3782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99097A" w:rsidP="0071280C">
            <w:pPr>
              <w:autoSpaceDE w:val="0"/>
              <w:autoSpaceDN w:val="0"/>
              <w:spacing w:before="94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и вычитание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+ 3,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-3. </w:t>
            </w:r>
            <w:r w:rsidRPr="001C378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Приёмы вычислений.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1C3782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число 3. Приёмы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1C3782" w:rsidP="0071280C">
            <w:pPr>
              <w:autoSpaceDE w:val="0"/>
              <w:autoSpaceDN w:val="0"/>
              <w:spacing w:before="90" w:after="0" w:line="271" w:lineRule="auto"/>
              <w:ind w:left="142" w:right="576" w:hanging="14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99097A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="0099097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99097A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="0099097A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Default="0072408F" w:rsidP="0072408F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Закрепление  изученного материала. Решение текстовых задач.</w:t>
            </w:r>
          </w:p>
          <w:p w:rsidR="0099097A" w:rsidRPr="0072408F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88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Составление и заучивание </w:t>
            </w:r>
            <w:r w:rsidRPr="00020BB5">
              <w:rPr>
                <w:lang w:val="ru-RU"/>
              </w:rPr>
              <w:br/>
            </w:r>
            <w:proofErr w:type="spellStart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таблиц.Прибавить</w:t>
            </w:r>
            <w:proofErr w:type="spellEnd"/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и вычесть число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72408F">
        <w:trPr>
          <w:trHeight w:hRule="exact" w:val="63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изученных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видов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72408F" w:rsidTr="0072408F">
        <w:trPr>
          <w:trHeight w:hRule="exact" w:val="664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Pr="0072408F" w:rsidRDefault="0072408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2408F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 изученного материала. Решение текстовых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Pr="0072408F" w:rsidRDefault="0072408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Default="0072408F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Default="0072408F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2408F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72408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72408F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72408F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72408F">
        <w:trPr>
          <w:trHeight w:hRule="exact" w:val="82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Расположение объектов и предметов по отношению к наблюдателю (слева, справа, выше, ниже и т.д.)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72408F" w:rsidRPr="0072408F" w:rsidTr="0072408F">
        <w:trPr>
          <w:trHeight w:hRule="exact" w:val="739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Default="0072408F" w:rsidP="001C3782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Pr="00020BB5" w:rsidRDefault="0072408F" w:rsidP="0071280C">
            <w:pPr>
              <w:autoSpaceDE w:val="0"/>
              <w:autoSpaceDN w:val="0"/>
              <w:spacing w:before="90" w:after="0" w:line="271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2408F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материала. Прибавить и вычесть 1, 2,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Pr="0072408F" w:rsidRDefault="0072408F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Pr="0072408F" w:rsidRDefault="0072408F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408F" w:rsidRPr="0072408F" w:rsidRDefault="0072408F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2408F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72408F" w:rsidP="0071280C">
            <w:pPr>
              <w:autoSpaceDE w:val="0"/>
              <w:autoSpaceDN w:val="0"/>
              <w:spacing w:before="88" w:after="0" w:line="262" w:lineRule="auto"/>
              <w:ind w:left="66" w:right="720"/>
              <w:rPr>
                <w:lang w:val="ru-RU"/>
              </w:rPr>
            </w:pPr>
            <w:r w:rsidRPr="0072408F">
              <w:rPr>
                <w:lang w:val="ru-RU"/>
              </w:rPr>
              <w:t>Закрепление изученного материала. Проверка знаний учащихся.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tabs>
                <w:tab w:val="left" w:pos="142"/>
              </w:tabs>
              <w:autoSpaceDE w:val="0"/>
              <w:autoSpaceDN w:val="0"/>
              <w:spacing w:before="8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72408F" w:rsidP="0071280C">
            <w:pPr>
              <w:autoSpaceDE w:val="0"/>
              <w:autoSpaceDN w:val="0"/>
              <w:spacing w:before="90" w:after="0" w:line="271" w:lineRule="auto"/>
              <w:ind w:left="66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Работа над ошибками. </w:t>
            </w:r>
            <w:r w:rsidR="0099097A"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Задачи на увеличение числа на несколько единиц (с двумя </w:t>
            </w:r>
            <w:r w:rsidR="0099097A" w:rsidRPr="00020BB5">
              <w:rPr>
                <w:lang w:val="ru-RU"/>
              </w:rPr>
              <w:br/>
            </w:r>
            <w:r w:rsidR="0099097A" w:rsidRPr="00020BB5">
              <w:rPr>
                <w:rFonts w:ascii="Times New Roman" w:eastAsia="Times New Roman" w:hAnsi="Times New Roman"/>
                <w:color w:val="000000"/>
                <w:lang w:val="ru-RU"/>
              </w:rPr>
              <w:t>множествами предметов).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71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Задачи на уменьшение числа на несколько единиц(с двумя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множествами предметов).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16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71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Задачи на увеличение или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уменьшение числа на несколько 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720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число 4. Приёмы вычислений.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2" w:after="0" w:line="262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Прибавить и вычесть число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4.Закрепление изученного материала.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C3782" w:rsidRDefault="0072408F" w:rsidP="001C3782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Задачи на разностное сравнение чисел.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3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2408F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lastRenderedPageBreak/>
              <w:t>62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/>
              <w:ind w:left="66" w:right="432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Решение задач на увеличение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(уменьшение) числа на несколько единиц, задачи на разностное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сравнение.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1900" w:h="16840"/>
          <w:pgMar w:top="284" w:right="556" w:bottom="590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</w:tblGrid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2408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Прибавить и вычесть числа 1, 2, 3. 4. Решение задач изученных видов.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38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6FE8" w:rsidRDefault="00716FE8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64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заучивание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/>
              <w:ind w:left="142" w:right="144" w:hanging="14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16F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Перестановка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38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16FE8" w:rsidP="0072408F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Перестановка слагаемых.</w:t>
            </w:r>
          </w:p>
          <w:p w:rsidR="0099097A" w:rsidRPr="00020BB5" w:rsidRDefault="0099097A" w:rsidP="0071280C">
            <w:pPr>
              <w:autoSpaceDE w:val="0"/>
              <w:autoSpaceDN w:val="0"/>
              <w:spacing w:before="64" w:after="0" w:line="271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Применение переместительного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свойства сложения для случаев вида +5, 6, 7, 8, 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16FE8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6FE8" w:rsidRDefault="0099097A" w:rsidP="00716FE8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Прибавить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   5, 6, 7, 8, </w:t>
            </w:r>
            <w:r w:rsidR="00716FE8">
              <w:rPr>
                <w:rFonts w:ascii="Times New Roman" w:eastAsia="Times New Roman" w:hAnsi="Times New Roman"/>
                <w:color w:val="000000"/>
              </w:rPr>
              <w:t xml:space="preserve">9.Составление </w:t>
            </w:r>
            <w:proofErr w:type="spellStart"/>
            <w:r w:rsidR="00716FE8">
              <w:rPr>
                <w:rFonts w:ascii="Times New Roman" w:eastAsia="Times New Roman" w:hAnsi="Times New Roman"/>
                <w:color w:val="000000"/>
              </w:rPr>
              <w:t>таблицы</w:t>
            </w:r>
            <w:proofErr w:type="spellEnd"/>
            <w:r w:rsidR="00716FE8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16FE8" w:rsidP="0072408F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пределах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716FE8">
        <w:trPr>
          <w:trHeight w:hRule="exact" w:val="74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716FE8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Состав чисел в пределах 10.</w:t>
            </w:r>
          </w:p>
          <w:p w:rsidR="0099097A" w:rsidRPr="00020BB5" w:rsidRDefault="0099097A" w:rsidP="0071280C">
            <w:pPr>
              <w:autoSpaceDE w:val="0"/>
              <w:autoSpaceDN w:val="0"/>
              <w:spacing w:before="66" w:after="0" w:line="230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716FE8" w:rsidRPr="00716FE8" w:rsidTr="00716FE8">
        <w:trPr>
          <w:trHeight w:hRule="exact" w:val="1096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Default="00716FE8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020BB5" w:rsidRDefault="00716F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16FE8">
              <w:rPr>
                <w:rFonts w:ascii="Times New Roman" w:eastAsia="Times New Roman" w:hAnsi="Times New Roman"/>
                <w:color w:val="000000"/>
                <w:lang w:val="ru-RU"/>
              </w:rPr>
              <w:t>Повторение изученного материала. Проверка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716F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716FE8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716FE8" w:rsidP="00716FE8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16F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Устный опрос; </w:t>
            </w:r>
          </w:p>
          <w:p w:rsidR="00716FE8" w:rsidRPr="00716FE8" w:rsidRDefault="00716FE8" w:rsidP="00716FE8">
            <w:pPr>
              <w:autoSpaceDE w:val="0"/>
              <w:autoSpaceDN w:val="0"/>
              <w:spacing w:before="90" w:after="0" w:line="262" w:lineRule="auto"/>
              <w:ind w:right="57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16FE8">
              <w:rPr>
                <w:rFonts w:ascii="Times New Roman" w:eastAsia="Times New Roman" w:hAnsi="Times New Roman"/>
                <w:color w:val="000000"/>
                <w:lang w:val="ru-RU"/>
              </w:rPr>
              <w:t>Проверочная работа;</w:t>
            </w:r>
          </w:p>
        </w:tc>
      </w:tr>
      <w:tr w:rsidR="00716FE8" w:rsidRPr="00C4617E" w:rsidTr="00716FE8">
        <w:trPr>
          <w:trHeight w:hRule="exact" w:val="679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Default="00716FE8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020BB5" w:rsidRDefault="00716FE8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Работа над ошибками. 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716FE8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16FE8" w:rsidRPr="006F2ECB" w:rsidTr="006F2ECB">
        <w:trPr>
          <w:trHeight w:hRule="exact" w:val="561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020BB5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Прямоугольник. Квадрат.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716FE8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6FE8" w:rsidRPr="00716FE8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604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Повторение изученного материала по теме «Числа от 1 до 10».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50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Связь между суммой и слагаемыми.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50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Связь между суммой и слагаемыми.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365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Решение задач в два действия.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50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Решение задач в два действия.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455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Уменьшаемое, вычитаемое, разность.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802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6F2ECB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Вычитание </w:t>
            </w: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из чисел 6, 7. Состав чисел 6, 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737899">
        <w:trPr>
          <w:trHeight w:hRule="exact" w:val="714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737899" w:rsidP="00737899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Вычитание </w:t>
            </w: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из чисел 6, 7. Связь сложения и вычитания.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737899">
        <w:trPr>
          <w:trHeight w:hRule="exact" w:val="852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737899" w:rsidP="00737899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Вычитание </w:t>
            </w: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из чисел 8, 9.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Состав чисел 8,9.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737899">
        <w:trPr>
          <w:trHeight w:hRule="exact" w:val="723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737899" w:rsidP="00737899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Вычитание </w:t>
            </w: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из чисел 8, 9. 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6F2ECB">
        <w:trPr>
          <w:trHeight w:hRule="exact" w:val="47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737899" w:rsidP="00737899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Вычитание </w:t>
            </w: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из числа 10.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Состав числа 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6F2ECB" w:rsidRPr="006F2ECB" w:rsidTr="00737899">
        <w:trPr>
          <w:trHeight w:hRule="exact" w:val="623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lastRenderedPageBreak/>
              <w:t>84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Default="006F2ECB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716FE8" w:rsidRDefault="006F2ECB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2ECB" w:rsidRPr="006F2ECB" w:rsidRDefault="006F2ECB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2ECB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737899">
        <w:trPr>
          <w:trHeight w:hRule="exact" w:val="53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Килограмм.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6F2ECB" w:rsidRDefault="00737899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737899">
        <w:trPr>
          <w:trHeight w:hRule="exact" w:val="473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Литр.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6F2ECB" w:rsidRDefault="00737899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737899">
        <w:trPr>
          <w:trHeight w:hRule="exact" w:val="794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по теме «Сложение и вычитание чисел первого десятка».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6F2ECB" w:rsidRDefault="00737899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737899">
        <w:trPr>
          <w:trHeight w:hRule="exact" w:val="1131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737899" w:rsidP="00737899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Проверочная</w:t>
            </w: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работа по теме «Сложение </w:t>
            </w:r>
          </w:p>
          <w:p w:rsidR="00737899" w:rsidRPr="00737899" w:rsidRDefault="00737899" w:rsidP="00737899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и вычитание чисел первого десятка».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737899" w:rsidP="00737899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Устный опрос; </w:t>
            </w:r>
          </w:p>
          <w:p w:rsidR="00737899" w:rsidRDefault="00737899" w:rsidP="00737899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Проверочная</w:t>
            </w:r>
          </w:p>
          <w:p w:rsidR="00737899" w:rsidRPr="006F2ECB" w:rsidRDefault="00737899" w:rsidP="00737899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работа;</w:t>
            </w:r>
          </w:p>
        </w:tc>
      </w:tr>
      <w:tr w:rsidR="00737899" w:rsidRPr="006F2ECB" w:rsidTr="00737899">
        <w:trPr>
          <w:trHeight w:hRule="exact" w:val="639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6F2ECB" w:rsidRDefault="00737899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37899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90331F">
        <w:trPr>
          <w:trHeight w:hRule="exact" w:val="788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90331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Устная нумерация чисел от 11 до 20 Названия и последовательность чисел от 11 до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90331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90331F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90331F">
        <w:trPr>
          <w:trHeight w:hRule="exact" w:val="654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90331F" w:rsidP="0090331F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Название </w:t>
            </w: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и последовательность чисел от 10 до 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90331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90331F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737899" w:rsidRPr="006F2ECB" w:rsidTr="00737899">
        <w:trPr>
          <w:trHeight w:hRule="exact" w:val="62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737899" w:rsidP="0072408F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90331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Образование чисел из одного десятка и нескольких единиц.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Default="0090331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16FE8" w:rsidRDefault="00737899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7899" w:rsidRPr="00737899" w:rsidRDefault="0090331F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99097A" w:rsidRPr="006F2ECB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90331F" w:rsidP="0072408F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6FE8" w:rsidRDefault="0099097A" w:rsidP="0071280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716FE8">
              <w:rPr>
                <w:rFonts w:ascii="Times New Roman" w:eastAsia="Times New Roman" w:hAnsi="Times New Roman"/>
                <w:color w:val="000000"/>
                <w:lang w:val="ru-RU"/>
              </w:rPr>
              <w:t>Дециметр – единица измерения длины.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6FE8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716FE8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6FE8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16FE8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716FE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99097A" w:rsidTr="0090331F">
        <w:trPr>
          <w:trHeight w:hRule="exact" w:val="75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72408F" w:rsidRDefault="0090331F" w:rsidP="0072408F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0331F" w:rsidP="0090331F">
            <w:pPr>
              <w:autoSpaceDE w:val="0"/>
              <w:autoSpaceDN w:val="0"/>
              <w:spacing w:before="94" w:after="0" w:line="262" w:lineRule="auto"/>
              <w:ind w:left="66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Случаи сложения и вычитания вида 10+7, 17-7, 17-10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0331F" w:rsidTr="0090331F">
        <w:trPr>
          <w:trHeight w:hRule="exact" w:val="644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2408F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90331F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Случаи сложения и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вычитания вида 7+8, 15-8.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0331F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90331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90331F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90331F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0331F" w:rsidRPr="0090331F" w:rsidTr="0090331F">
        <w:trPr>
          <w:trHeight w:hRule="exact" w:val="68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2408F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90331F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Закрепление изученного материала по теме «Числа от 1 до 20».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71280C">
            <w:pPr>
              <w:autoSpaceDE w:val="0"/>
              <w:autoSpaceDN w:val="0"/>
              <w:spacing w:before="94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90331F" w:rsidRPr="0090331F" w:rsidTr="0090331F">
        <w:trPr>
          <w:trHeight w:hRule="exact" w:val="1127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2408F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90331F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Проверочная работа </w:t>
            </w: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 теме «Числа от 1 до 20».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71280C">
            <w:pPr>
              <w:autoSpaceDE w:val="0"/>
              <w:autoSpaceDN w:val="0"/>
              <w:spacing w:before="94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90331F">
            <w:pPr>
              <w:autoSpaceDE w:val="0"/>
              <w:autoSpaceDN w:val="0"/>
              <w:spacing w:before="94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Устный опрос; </w:t>
            </w:r>
          </w:p>
          <w:p w:rsidR="0090331F" w:rsidRPr="0090331F" w:rsidRDefault="0090331F" w:rsidP="0090331F">
            <w:pPr>
              <w:autoSpaceDE w:val="0"/>
              <w:autoSpaceDN w:val="0"/>
              <w:spacing w:before="94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Проверочная</w:t>
            </w:r>
          </w:p>
          <w:p w:rsidR="0090331F" w:rsidRPr="0090331F" w:rsidRDefault="0090331F" w:rsidP="0090331F">
            <w:pPr>
              <w:autoSpaceDE w:val="0"/>
              <w:autoSpaceDN w:val="0"/>
              <w:spacing w:before="94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работа;</w:t>
            </w:r>
          </w:p>
        </w:tc>
      </w:tr>
      <w:tr w:rsidR="0090331F" w:rsidRPr="0017724E" w:rsidTr="0090331F">
        <w:trPr>
          <w:trHeight w:hRule="exact" w:val="915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2408F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90331F">
            <w:pPr>
              <w:autoSpaceDE w:val="0"/>
              <w:autoSpaceDN w:val="0"/>
              <w:spacing w:before="94" w:after="0" w:line="262" w:lineRule="auto"/>
              <w:ind w:left="66" w:right="288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Работа над ошибками. Решение задач и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Default="0090331F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71280C">
            <w:pPr>
              <w:autoSpaceDE w:val="0"/>
              <w:autoSpaceDN w:val="0"/>
              <w:spacing w:before="94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331F" w:rsidRPr="0090331F" w:rsidRDefault="0090331F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  <w:tr w:rsidR="0099097A" w:rsidRPr="0090331F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0331F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0B0A60" w:rsidP="000B0A60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Дополнение текста задачи числовыми данными (по иллюстрации, смыслу задачи, её решению)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99097A" w:rsidRPr="0090331F" w:rsidTr="000B0A60">
        <w:trPr>
          <w:trHeight w:hRule="exact" w:val="57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0B0A60" w:rsidP="0090331F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0B0A60" w:rsidP="0071280C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Решение задач в два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90331F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90331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0B0A60" w:rsidRPr="0090331F" w:rsidTr="000B0A60">
        <w:trPr>
          <w:trHeight w:hRule="exact" w:val="1140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90331F" w:rsidRDefault="000B0A60" w:rsidP="0090331F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62" w:lineRule="auto"/>
              <w:ind w:left="66"/>
              <w:rPr>
                <w:lang w:val="ru-RU"/>
              </w:rPr>
            </w:pPr>
            <w:r w:rsidRPr="000B0A60">
              <w:rPr>
                <w:lang w:val="ru-RU"/>
              </w:rPr>
              <w:t>Решение задач в два действия.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90331F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90331F" w:rsidRDefault="000B0A60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90331F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</w:tbl>
    <w:p w:rsidR="0099097A" w:rsidRPr="0090331F" w:rsidRDefault="0099097A" w:rsidP="0099097A">
      <w:pPr>
        <w:autoSpaceDE w:val="0"/>
        <w:autoSpaceDN w:val="0"/>
        <w:spacing w:after="0" w:line="14" w:lineRule="exact"/>
        <w:rPr>
          <w:lang w:val="ru-RU"/>
        </w:rPr>
      </w:pPr>
    </w:p>
    <w:p w:rsidR="0099097A" w:rsidRPr="0090331F" w:rsidRDefault="0099097A" w:rsidP="0099097A">
      <w:pPr>
        <w:rPr>
          <w:lang w:val="ru-RU"/>
        </w:rPr>
        <w:sectPr w:rsidR="0099097A" w:rsidRPr="0090331F">
          <w:pgSz w:w="11900" w:h="16840"/>
          <w:pgMar w:top="284" w:right="556" w:bottom="292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Pr="0090331F" w:rsidRDefault="0099097A" w:rsidP="0099097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</w:tblGrid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0B0A60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2" w:after="0" w:line="262" w:lineRule="auto"/>
              <w:ind w:left="66" w:right="144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Приём сложения однозначных чисел с переходом через десяток.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0B0A60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+ 2, 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0B0A60">
            <w:pPr>
              <w:autoSpaceDE w:val="0"/>
              <w:autoSpaceDN w:val="0"/>
              <w:spacing w:before="88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88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8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85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0B0A60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76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0B0A60">
            <w:pPr>
              <w:autoSpaceDE w:val="0"/>
              <w:autoSpaceDN w:val="0"/>
              <w:spacing w:before="92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2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trHeight w:hRule="exact" w:val="1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0B0A60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71" w:lineRule="auto"/>
              <w:ind w:left="6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Сложение однозначных чисел с </w:t>
            </w:r>
            <w:r w:rsidRPr="00020BB5">
              <w:rPr>
                <w:lang w:val="ru-RU"/>
              </w:rPr>
              <w:br/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переходом через десяток вида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+ 8,  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+ 9.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0B0A60">
        <w:trPr>
          <w:trHeight w:hRule="exact" w:val="66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RPr="000B0A60" w:rsidTr="000B0A60">
        <w:trPr>
          <w:trHeight w:hRule="exact" w:val="785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Решение текстовых задач, числовых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0B0A60" w:rsidRPr="000B0A60" w:rsidTr="000B0A60">
        <w:trPr>
          <w:trHeight w:hRule="exact" w:val="905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акрепление изученного материала по теме «Нумерация.»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99097A" w:rsidTr="00344CCC">
        <w:trPr>
          <w:trHeight w:hRule="exact" w:val="74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112</w:t>
            </w:r>
            <w:r w:rsidR="0099097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</w:tbl>
    <w:p w:rsidR="0099097A" w:rsidRDefault="0099097A" w:rsidP="0099097A">
      <w:pPr>
        <w:autoSpaceDE w:val="0"/>
        <w:autoSpaceDN w:val="0"/>
        <w:spacing w:after="0" w:line="14" w:lineRule="exact"/>
      </w:pPr>
    </w:p>
    <w:p w:rsidR="0099097A" w:rsidRDefault="0099097A" w:rsidP="0099097A">
      <w:pPr>
        <w:sectPr w:rsidR="0099097A">
          <w:pgSz w:w="11900" w:h="16840"/>
          <w:pgMar w:top="284" w:right="556" w:bottom="292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Default="0099097A" w:rsidP="0099097A">
      <w:pPr>
        <w:autoSpaceDE w:val="0"/>
        <w:autoSpaceDN w:val="0"/>
        <w:spacing w:after="66" w:line="220" w:lineRule="exact"/>
      </w:pPr>
    </w:p>
    <w:tbl>
      <w:tblPr>
        <w:tblW w:w="1063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33"/>
        <w:gridCol w:w="5137"/>
        <w:gridCol w:w="1134"/>
        <w:gridCol w:w="1701"/>
        <w:gridCol w:w="2127"/>
      </w:tblGrid>
      <w:tr w:rsidR="000B0A60" w:rsidTr="00811973">
        <w:trPr>
          <w:trHeight w:hRule="exact" w:val="11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113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20BB5" w:rsidRDefault="000B0A60" w:rsidP="0071280C">
            <w:pPr>
              <w:autoSpaceDE w:val="0"/>
              <w:autoSpaceDN w:val="0"/>
              <w:spacing w:before="92" w:after="0" w:line="262" w:lineRule="auto"/>
              <w:ind w:left="66" w:right="288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Приём вычитания с переходом через десяток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811973" w:rsidRPr="00811973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="00811973" w:rsidRPr="0081197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811973" w:rsidRPr="00811973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="00811973" w:rsidRPr="00811973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1B1336">
        <w:trPr>
          <w:trHeight w:hRule="exact" w:val="107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 xml:space="preserve">114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20BB5" w:rsidRDefault="000B0A60" w:rsidP="0071280C">
            <w:pPr>
              <w:autoSpaceDE w:val="0"/>
              <w:autoSpaceDN w:val="0"/>
              <w:spacing w:before="90" w:after="0" w:line="262" w:lineRule="auto"/>
              <w:ind w:left="66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11-о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71" w:lineRule="auto"/>
              <w:ind w:left="142" w:hanging="142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RPr="000B0A60" w:rsidTr="001B1336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115</w:t>
            </w: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Случаи вычитания 12-о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0B0A60" w:rsidRPr="000B0A60" w:rsidTr="001B1336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1B1336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3" w:lineRule="auto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Случаи вычитания 13-о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lang w:val="ru-RU"/>
              </w:rPr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Устный опрос;</w:t>
            </w:r>
          </w:p>
        </w:tc>
      </w:tr>
      <w:tr w:rsidR="000B0A60" w:rsidTr="001B1336">
        <w:trPr>
          <w:trHeight w:hRule="exact" w:val="7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0B0A60" w:rsidRDefault="001B1336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</w:pPr>
            <w:r w:rsidRPr="000B0A60">
              <w:rPr>
                <w:rFonts w:ascii="Times New Roman" w:eastAsia="Times New Roman" w:hAnsi="Times New Roman"/>
                <w:color w:val="000000"/>
                <w:lang w:val="ru-RU"/>
              </w:rPr>
              <w:t>Случаи вычитан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14-о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1B1336">
        <w:trPr>
          <w:trHeight w:hRule="exact" w:val="97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B1336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1B1336">
              <w:rPr>
                <w:rFonts w:ascii="Times New Roman" w:eastAsia="Times New Roman" w:hAnsi="Times New Roman"/>
                <w:color w:val="000000"/>
                <w:lang w:val="ru-RU"/>
              </w:rPr>
              <w:t>118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15-о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1B1336">
        <w:trPr>
          <w:trHeight w:hRule="exact" w:val="76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B1336" w:rsidRDefault="001B1336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16-о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1B1336">
        <w:trPr>
          <w:trHeight w:hRule="exact" w:val="76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B1336" w:rsidRDefault="001B1336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Случаи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17-о, 18 -о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1B1336">
        <w:trPr>
          <w:trHeight w:hRule="exact" w:val="75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811973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B1336" w:rsidRDefault="001B1336" w:rsidP="0071280C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 w:rsidRPr="001B1336">
              <w:rPr>
                <w:lang w:val="ru-RU"/>
              </w:rPr>
              <w:t>Закрепление знаний по теме «Табличное сложение и вычитание чисел».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1B1336" w:rsidP="001B1336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proofErr w:type="spellStart"/>
            <w:r w:rsidRPr="001B1336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Pr="001B133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1B1336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Pr="001B1336">
              <w:rPr>
                <w:rFonts w:ascii="Times New Roman" w:eastAsia="Times New Roman" w:hAnsi="Times New Roman"/>
                <w:color w:val="000000"/>
              </w:rPr>
              <w:t>;</w:t>
            </w:r>
            <w:r w:rsidR="000B0A6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1B1336" w:rsidRPr="001B1336" w:rsidTr="001B1336">
        <w:trPr>
          <w:trHeight w:hRule="exact" w:val="800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811973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1B1336" w:rsidP="001B1336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>
              <w:rPr>
                <w:lang w:val="ru-RU"/>
              </w:rPr>
              <w:t>Проверочная</w:t>
            </w:r>
            <w:r w:rsidRPr="001B1336">
              <w:rPr>
                <w:lang w:val="ru-RU"/>
              </w:rPr>
              <w:t xml:space="preserve"> работа по теме «Табличное сложение и вычитание».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1B1336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811973" w:rsidP="001B1336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Проверочная работа</w:t>
            </w:r>
          </w:p>
        </w:tc>
      </w:tr>
      <w:tr w:rsidR="001B1336" w:rsidRPr="001B1336" w:rsidTr="00811973">
        <w:trPr>
          <w:trHeight w:hRule="exact" w:val="812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811973" w:rsidP="00811973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Работа над ошибками. </w:t>
            </w:r>
            <w:r w:rsidRPr="00811973">
              <w:rPr>
                <w:lang w:val="ru-RU"/>
              </w:rPr>
              <w:t>За</w:t>
            </w:r>
            <w:r>
              <w:rPr>
                <w:lang w:val="ru-RU"/>
              </w:rPr>
              <w:t xml:space="preserve">крепление изученного материала </w:t>
            </w:r>
            <w:r w:rsidRPr="00811973">
              <w:rPr>
                <w:lang w:val="ru-RU"/>
              </w:rPr>
              <w:t>по теме «Сложение и вычитание до 10».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1B1336" w:rsidP="0071280C">
            <w:pPr>
              <w:autoSpaceDE w:val="0"/>
              <w:autoSpaceDN w:val="0"/>
              <w:spacing w:before="9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1336" w:rsidRPr="001B1336" w:rsidRDefault="00811973" w:rsidP="001B1336">
            <w:pPr>
              <w:autoSpaceDE w:val="0"/>
              <w:autoSpaceDN w:val="0"/>
              <w:spacing w:before="90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11973">
              <w:rPr>
                <w:rFonts w:ascii="Times New Roman" w:eastAsia="Times New Roman" w:hAnsi="Times New Roman"/>
                <w:color w:val="000000"/>
                <w:lang w:val="ru-RU"/>
              </w:rPr>
              <w:t>Устный опрос;</w:t>
            </w:r>
          </w:p>
        </w:tc>
      </w:tr>
      <w:tr w:rsidR="000B0A60" w:rsidTr="00811973">
        <w:trPr>
          <w:trHeight w:hRule="exact" w:val="99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B1336" w:rsidRDefault="00811973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973" w:rsidRPr="00811973" w:rsidRDefault="00811973" w:rsidP="00811973">
            <w:pPr>
              <w:autoSpaceDE w:val="0"/>
              <w:autoSpaceDN w:val="0"/>
              <w:spacing w:before="90" w:after="0" w:line="233" w:lineRule="auto"/>
              <w:rPr>
                <w:lang w:val="ru-RU"/>
              </w:rPr>
            </w:pPr>
            <w:r>
              <w:rPr>
                <w:lang w:val="ru-RU"/>
              </w:rPr>
              <w:t xml:space="preserve">Закрепление изученного </w:t>
            </w:r>
            <w:r w:rsidRPr="00811973">
              <w:rPr>
                <w:lang w:val="ru-RU"/>
              </w:rPr>
              <w:t xml:space="preserve">материала </w:t>
            </w:r>
          </w:p>
          <w:p w:rsidR="000B0A60" w:rsidRPr="001B1336" w:rsidRDefault="00811973" w:rsidP="00811973">
            <w:pPr>
              <w:autoSpaceDE w:val="0"/>
              <w:autoSpaceDN w:val="0"/>
              <w:spacing w:before="90" w:after="0" w:line="233" w:lineRule="auto"/>
              <w:rPr>
                <w:lang w:val="ru-RU"/>
              </w:rPr>
            </w:pPr>
            <w:r w:rsidRPr="00811973">
              <w:rPr>
                <w:lang w:val="ru-RU"/>
              </w:rPr>
              <w:t>по теме «Сложение и вычитание до 10».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1B1336">
        <w:trPr>
          <w:trHeight w:hRule="exact" w:val="107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811973" w:rsidRDefault="00811973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973" w:rsidRPr="00811973" w:rsidRDefault="00811973" w:rsidP="00811973">
            <w:pPr>
              <w:tabs>
                <w:tab w:val="left" w:pos="530"/>
              </w:tabs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119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Закрепление изученного  </w:t>
            </w:r>
          </w:p>
          <w:p w:rsidR="00811973" w:rsidRPr="00020BB5" w:rsidRDefault="00811973" w:rsidP="00811973">
            <w:pPr>
              <w:tabs>
                <w:tab w:val="left" w:pos="530"/>
              </w:tabs>
              <w:autoSpaceDE w:val="0"/>
              <w:autoSpaceDN w:val="0"/>
              <w:spacing w:before="92" w:after="0" w:line="262" w:lineRule="auto"/>
              <w:ind w:right="57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11973">
              <w:rPr>
                <w:rFonts w:ascii="Times New Roman" w:eastAsia="Times New Roman" w:hAnsi="Times New Roman"/>
                <w:color w:val="000000"/>
                <w:lang w:val="ru-RU"/>
              </w:rPr>
              <w:t>материала   по теме «Сложение и вычитание до 20».</w:t>
            </w:r>
          </w:p>
          <w:p w:rsidR="000B0A60" w:rsidRPr="00020BB5" w:rsidRDefault="000B0A60" w:rsidP="0071280C">
            <w:pPr>
              <w:autoSpaceDE w:val="0"/>
              <w:autoSpaceDN w:val="0"/>
              <w:spacing w:before="92" w:after="0" w:line="271" w:lineRule="auto"/>
              <w:ind w:left="530" w:right="576" w:hanging="53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811973">
        <w:trPr>
          <w:trHeight w:hRule="exact" w:val="119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811973" w:rsidRDefault="00811973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973" w:rsidRPr="00811973" w:rsidRDefault="00811973" w:rsidP="00811973">
            <w:pPr>
              <w:autoSpaceDE w:val="0"/>
              <w:autoSpaceDN w:val="0"/>
              <w:spacing w:before="64" w:after="0" w:line="262" w:lineRule="auto"/>
              <w:ind w:left="66" w:right="144"/>
              <w:rPr>
                <w:lang w:val="ru-RU"/>
              </w:rPr>
            </w:pPr>
            <w:r w:rsidRPr="00811973">
              <w:rPr>
                <w:lang w:val="ru-RU"/>
              </w:rPr>
              <w:t xml:space="preserve">Закрепление изученного  </w:t>
            </w:r>
          </w:p>
          <w:p w:rsidR="000B0A60" w:rsidRPr="00020BB5" w:rsidRDefault="00811973" w:rsidP="00811973">
            <w:pPr>
              <w:autoSpaceDE w:val="0"/>
              <w:autoSpaceDN w:val="0"/>
              <w:spacing w:before="64" w:after="0" w:line="262" w:lineRule="auto"/>
              <w:ind w:left="66" w:right="144"/>
              <w:rPr>
                <w:lang w:val="ru-RU"/>
              </w:rPr>
            </w:pPr>
            <w:r>
              <w:rPr>
                <w:lang w:val="ru-RU"/>
              </w:rPr>
              <w:t xml:space="preserve">материала   </w:t>
            </w:r>
            <w:r w:rsidRPr="00811973">
              <w:rPr>
                <w:lang w:val="ru-RU"/>
              </w:rPr>
              <w:t>по теме «Сложение и вычитание до 20».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811973">
        <w:trPr>
          <w:trHeight w:hRule="exact" w:val="9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811973" w:rsidRDefault="00811973" w:rsidP="0071280C">
            <w:pPr>
              <w:autoSpaceDE w:val="0"/>
              <w:autoSpaceDN w:val="0"/>
              <w:spacing w:before="94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973" w:rsidRPr="00811973" w:rsidRDefault="00811973" w:rsidP="00811973">
            <w:pPr>
              <w:autoSpaceDE w:val="0"/>
              <w:autoSpaceDN w:val="0"/>
              <w:spacing w:before="94" w:after="0"/>
              <w:ind w:left="66" w:right="288"/>
              <w:rPr>
                <w:lang w:val="ru-RU"/>
              </w:rPr>
            </w:pPr>
            <w:r>
              <w:rPr>
                <w:lang w:val="ru-RU"/>
              </w:rPr>
              <w:t xml:space="preserve">Закрепление </w:t>
            </w:r>
            <w:r w:rsidRPr="00811973">
              <w:rPr>
                <w:lang w:val="ru-RU"/>
              </w:rPr>
              <w:t xml:space="preserve">материала  </w:t>
            </w:r>
          </w:p>
          <w:p w:rsidR="000B0A60" w:rsidRPr="00020BB5" w:rsidRDefault="00811973" w:rsidP="00811973">
            <w:pPr>
              <w:autoSpaceDE w:val="0"/>
              <w:autoSpaceDN w:val="0"/>
              <w:spacing w:before="94" w:after="0"/>
              <w:ind w:left="66" w:right="288"/>
              <w:rPr>
                <w:lang w:val="ru-RU"/>
              </w:rPr>
            </w:pPr>
            <w:r w:rsidRPr="00811973">
              <w:rPr>
                <w:lang w:val="ru-RU"/>
              </w:rPr>
              <w:t>по теме «Решение задач в два действия».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Tr="00811973">
        <w:trPr>
          <w:trHeight w:hRule="exact" w:val="113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811973" w:rsidRDefault="00811973" w:rsidP="0071280C">
            <w:pPr>
              <w:autoSpaceDE w:val="0"/>
              <w:autoSpaceDN w:val="0"/>
              <w:spacing w:before="90" w:after="0" w:line="233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973" w:rsidRPr="00811973" w:rsidRDefault="00811973" w:rsidP="00811973">
            <w:pPr>
              <w:tabs>
                <w:tab w:val="left" w:pos="530"/>
              </w:tabs>
              <w:autoSpaceDE w:val="0"/>
              <w:autoSpaceDN w:val="0"/>
              <w:spacing w:before="90" w:after="0" w:line="262" w:lineRule="auto"/>
              <w:ind w:right="864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Закрепление </w:t>
            </w:r>
            <w:r w:rsidRPr="008119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материала  </w:t>
            </w:r>
          </w:p>
          <w:p w:rsidR="000B0A60" w:rsidRPr="00020BB5" w:rsidRDefault="00811973" w:rsidP="00811973">
            <w:pPr>
              <w:tabs>
                <w:tab w:val="left" w:pos="530"/>
              </w:tabs>
              <w:autoSpaceDE w:val="0"/>
              <w:autoSpaceDN w:val="0"/>
              <w:spacing w:before="90" w:after="0" w:line="262" w:lineRule="auto"/>
              <w:ind w:right="864"/>
              <w:rPr>
                <w:lang w:val="ru-RU"/>
              </w:rPr>
            </w:pPr>
            <w:r w:rsidRPr="00811973">
              <w:rPr>
                <w:rFonts w:ascii="Times New Roman" w:eastAsia="Times New Roman" w:hAnsi="Times New Roman"/>
                <w:color w:val="000000"/>
                <w:lang w:val="ru-RU"/>
              </w:rPr>
              <w:t>по теме «Решение задач в два действия».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33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Default="000B0A60" w:rsidP="0071280C">
            <w:pPr>
              <w:autoSpaceDE w:val="0"/>
              <w:autoSpaceDN w:val="0"/>
              <w:spacing w:before="9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0B0A60" w:rsidRPr="001F7D84" w:rsidTr="001F7D84">
        <w:trPr>
          <w:trHeight w:hRule="exact" w:val="86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811973" w:rsidRDefault="00811973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0F05" w:rsidRPr="00700F05" w:rsidRDefault="00700F05" w:rsidP="00700F05">
            <w:pPr>
              <w:tabs>
                <w:tab w:val="left" w:pos="530"/>
              </w:tabs>
              <w:autoSpaceDE w:val="0"/>
              <w:autoSpaceDN w:val="0"/>
              <w:spacing w:before="92" w:after="0" w:line="262" w:lineRule="auto"/>
              <w:ind w:right="288"/>
              <w:rPr>
                <w:lang w:val="ru-RU"/>
              </w:rPr>
            </w:pPr>
            <w:r>
              <w:rPr>
                <w:lang w:val="ru-RU"/>
              </w:rPr>
              <w:t xml:space="preserve">Закрепление. Сложение </w:t>
            </w:r>
            <w:r w:rsidRPr="00700F05">
              <w:rPr>
                <w:lang w:val="ru-RU"/>
              </w:rPr>
              <w:t xml:space="preserve">и вычитание </w:t>
            </w:r>
          </w:p>
          <w:p w:rsidR="000B0A60" w:rsidRPr="00700F05" w:rsidRDefault="00700F05" w:rsidP="00700F05">
            <w:pPr>
              <w:tabs>
                <w:tab w:val="left" w:pos="530"/>
              </w:tabs>
              <w:autoSpaceDE w:val="0"/>
              <w:autoSpaceDN w:val="0"/>
              <w:spacing w:before="92" w:after="0" w:line="262" w:lineRule="auto"/>
              <w:ind w:right="288"/>
              <w:rPr>
                <w:lang w:val="ru-RU"/>
              </w:rPr>
            </w:pPr>
            <w:r>
              <w:rPr>
                <w:lang w:val="ru-RU"/>
              </w:rPr>
              <w:t xml:space="preserve">в пределах </w:t>
            </w:r>
            <w:r w:rsidRPr="001F7D84">
              <w:rPr>
                <w:lang w:val="ru-RU"/>
              </w:rPr>
              <w:t>второго десятка.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F7D84" w:rsidRDefault="000B0A60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F7D84" w:rsidRDefault="000B0A60" w:rsidP="0071280C">
            <w:pPr>
              <w:autoSpaceDE w:val="0"/>
              <w:autoSpaceDN w:val="0"/>
              <w:spacing w:before="92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0A60" w:rsidRPr="001F7D84" w:rsidRDefault="001F7D84" w:rsidP="0071280C">
            <w:pPr>
              <w:autoSpaceDE w:val="0"/>
              <w:autoSpaceDN w:val="0"/>
              <w:spacing w:before="92" w:after="0" w:line="262" w:lineRule="auto"/>
              <w:ind w:right="576"/>
              <w:jc w:val="center"/>
              <w:rPr>
                <w:lang w:val="ru-RU"/>
              </w:rPr>
            </w:pPr>
            <w:r w:rsidRPr="001F7D84">
              <w:rPr>
                <w:lang w:val="ru-RU"/>
              </w:rPr>
              <w:t>Устный опрос;</w:t>
            </w:r>
          </w:p>
        </w:tc>
      </w:tr>
    </w:tbl>
    <w:p w:rsidR="0099097A" w:rsidRPr="001F7D84" w:rsidRDefault="0099097A" w:rsidP="0099097A">
      <w:pPr>
        <w:autoSpaceDE w:val="0"/>
        <w:autoSpaceDN w:val="0"/>
        <w:spacing w:after="0" w:line="14" w:lineRule="exact"/>
        <w:rPr>
          <w:lang w:val="ru-RU"/>
        </w:rPr>
      </w:pPr>
    </w:p>
    <w:p w:rsidR="0099097A" w:rsidRPr="001F7D84" w:rsidRDefault="0099097A" w:rsidP="0099097A">
      <w:pPr>
        <w:rPr>
          <w:lang w:val="ru-RU"/>
        </w:rPr>
        <w:sectPr w:rsidR="0099097A" w:rsidRPr="001F7D84">
          <w:pgSz w:w="11900" w:h="16840"/>
          <w:pgMar w:top="284" w:right="556" w:bottom="612" w:left="658" w:header="720" w:footer="720" w:gutter="0"/>
          <w:cols w:space="720" w:equalWidth="0">
            <w:col w:w="10686" w:space="0"/>
          </w:cols>
          <w:docGrid w:linePitch="360"/>
        </w:sectPr>
      </w:pPr>
    </w:p>
    <w:p w:rsidR="0099097A" w:rsidRPr="001F7D84" w:rsidRDefault="0099097A" w:rsidP="0099097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32"/>
        <w:gridCol w:w="5137"/>
        <w:gridCol w:w="1134"/>
        <w:gridCol w:w="1701"/>
        <w:gridCol w:w="2127"/>
        <w:gridCol w:w="25"/>
      </w:tblGrid>
      <w:tr w:rsidR="0099097A" w:rsidTr="00344CCC">
        <w:trPr>
          <w:gridAfter w:val="1"/>
          <w:wAfter w:w="25" w:type="dxa"/>
          <w:trHeight w:hRule="exact" w:val="7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11973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F7D84" w:rsidRDefault="001F7D84" w:rsidP="001F7D84">
            <w:pPr>
              <w:autoSpaceDE w:val="0"/>
              <w:autoSpaceDN w:val="0"/>
              <w:spacing w:before="90" w:after="0" w:line="230" w:lineRule="auto"/>
            </w:pPr>
            <w:proofErr w:type="spellStart"/>
            <w:r>
              <w:t>Закрепление</w:t>
            </w:r>
            <w:proofErr w:type="spellEnd"/>
            <w:r>
              <w:t xml:space="preserve">. </w:t>
            </w:r>
            <w:proofErr w:type="spellStart"/>
            <w:r>
              <w:t>Сложение</w:t>
            </w:r>
            <w:proofErr w:type="spellEnd"/>
            <w:r>
              <w:t xml:space="preserve"> и </w:t>
            </w:r>
            <w:proofErr w:type="spellStart"/>
            <w:r>
              <w:t>вычитание</w:t>
            </w:r>
            <w:proofErr w:type="spellEnd"/>
            <w:r>
              <w:t xml:space="preserve"> </w:t>
            </w:r>
          </w:p>
          <w:p w:rsidR="0099097A" w:rsidRDefault="001F7D84" w:rsidP="001F7D84">
            <w:pPr>
              <w:autoSpaceDE w:val="0"/>
              <w:autoSpaceDN w:val="0"/>
              <w:spacing w:before="90" w:after="0" w:line="230" w:lineRule="auto"/>
            </w:pPr>
            <w:r>
              <w:t xml:space="preserve">в </w:t>
            </w:r>
            <w:proofErr w:type="spellStart"/>
            <w:r>
              <w:t>пределах</w:t>
            </w:r>
            <w:proofErr w:type="spellEnd"/>
            <w:r>
              <w:t xml:space="preserve"> </w:t>
            </w:r>
            <w:proofErr w:type="spellStart"/>
            <w:r>
              <w:t>второго</w:t>
            </w:r>
            <w:proofErr w:type="spellEnd"/>
            <w:r>
              <w:t xml:space="preserve"> </w:t>
            </w:r>
            <w:proofErr w:type="spellStart"/>
            <w:r>
              <w:t>десятка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11973" w:rsidRDefault="00811973" w:rsidP="00811973">
            <w:pPr>
              <w:autoSpaceDE w:val="0"/>
              <w:autoSpaceDN w:val="0"/>
              <w:spacing w:before="90" w:after="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811973">
            <w:pPr>
              <w:tabs>
                <w:tab w:val="left" w:pos="142"/>
              </w:tabs>
              <w:autoSpaceDE w:val="0"/>
              <w:autoSpaceDN w:val="0"/>
              <w:spacing w:before="9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1F7D84" w:rsidRPr="001F7D84">
              <w:rPr>
                <w:rFonts w:ascii="Times New Roman" w:eastAsia="Times New Roman" w:hAnsi="Times New Roman"/>
                <w:color w:val="000000"/>
              </w:rPr>
              <w:t>Устный</w:t>
            </w:r>
            <w:proofErr w:type="spellEnd"/>
            <w:r w:rsidR="001F7D84" w:rsidRPr="001F7D8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1F7D84" w:rsidRPr="001F7D84">
              <w:rPr>
                <w:rFonts w:ascii="Times New Roman" w:eastAsia="Times New Roman" w:hAnsi="Times New Roman"/>
                <w:color w:val="000000"/>
              </w:rPr>
              <w:t>опрос</w:t>
            </w:r>
            <w:proofErr w:type="spellEnd"/>
            <w:r w:rsidR="001F7D84" w:rsidRPr="001F7D84">
              <w:rPr>
                <w:rFonts w:ascii="Times New Roman" w:eastAsia="Times New Roman" w:hAnsi="Times New Roman"/>
                <w:color w:val="000000"/>
              </w:rPr>
              <w:t>;</w:t>
            </w:r>
          </w:p>
        </w:tc>
      </w:tr>
      <w:tr w:rsidR="0099097A" w:rsidTr="00344CCC">
        <w:trPr>
          <w:gridAfter w:val="1"/>
          <w:wAfter w:w="25" w:type="dxa"/>
          <w:trHeight w:hRule="exact" w:val="45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11973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F7D84" w:rsidRDefault="001F7D84" w:rsidP="0071280C">
            <w:pPr>
              <w:autoSpaceDE w:val="0"/>
              <w:autoSpaceDN w:val="0"/>
              <w:spacing w:before="90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Контрольная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811973" w:rsidP="0071280C">
            <w:pPr>
              <w:autoSpaceDE w:val="0"/>
              <w:autoSpaceDN w:val="0"/>
              <w:spacing w:before="90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F7D84" w:rsidRDefault="001F7D84" w:rsidP="0071280C">
            <w:pPr>
              <w:rPr>
                <w:lang w:val="ru-RU"/>
              </w:rPr>
            </w:pPr>
            <w:r>
              <w:rPr>
                <w:lang w:val="ru-RU"/>
              </w:rPr>
              <w:t>Контрольная работа;</w:t>
            </w:r>
          </w:p>
        </w:tc>
      </w:tr>
      <w:tr w:rsidR="0099097A" w:rsidTr="00344CCC">
        <w:trPr>
          <w:gridAfter w:val="1"/>
          <w:wAfter w:w="25" w:type="dxa"/>
          <w:trHeight w:hRule="exact" w:val="45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811973" w:rsidRDefault="00811973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1F7D84" w:rsidRDefault="001F7D84" w:rsidP="0071280C">
            <w:pPr>
              <w:autoSpaceDE w:val="0"/>
              <w:autoSpaceDN w:val="0"/>
              <w:spacing w:before="92" w:after="0" w:line="230" w:lineRule="auto"/>
              <w:ind w:left="66"/>
              <w:rPr>
                <w:lang w:val="ru-RU"/>
              </w:rPr>
            </w:pPr>
            <w:r>
              <w:rPr>
                <w:lang w:val="ru-RU"/>
              </w:rPr>
              <w:t>Работа над ошибками.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2" w:after="0" w:line="23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1F7D84" w:rsidP="0071280C">
            <w:proofErr w:type="spellStart"/>
            <w:r w:rsidRPr="001F7D84">
              <w:t>Устный</w:t>
            </w:r>
            <w:proofErr w:type="spellEnd"/>
            <w:r w:rsidRPr="001F7D84">
              <w:t xml:space="preserve"> </w:t>
            </w:r>
            <w:proofErr w:type="spellStart"/>
            <w:r w:rsidRPr="001F7D84">
              <w:t>опрос</w:t>
            </w:r>
            <w:proofErr w:type="spellEnd"/>
            <w:r w:rsidRPr="001F7D84">
              <w:t>;</w:t>
            </w:r>
          </w:p>
        </w:tc>
      </w:tr>
      <w:tr w:rsidR="0099097A" w:rsidTr="00344CCC">
        <w:trPr>
          <w:trHeight w:hRule="exact" w:val="744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Pr="00020BB5" w:rsidRDefault="0099097A" w:rsidP="0071280C">
            <w:pPr>
              <w:autoSpaceDE w:val="0"/>
              <w:autoSpaceDN w:val="0"/>
              <w:spacing w:before="90" w:after="0" w:line="262" w:lineRule="auto"/>
              <w:ind w:left="66" w:right="576"/>
              <w:rPr>
                <w:lang w:val="ru-RU"/>
              </w:rPr>
            </w:pPr>
            <w:r w:rsidRPr="00020BB5">
              <w:rPr>
                <w:rFonts w:ascii="Times New Roman" w:eastAsia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  <w:r>
              <w:rPr>
                <w:rFonts w:ascii="Times New Roman" w:eastAsia="Times New Roman" w:hAnsi="Times New Roman"/>
                <w:color w:val="000000"/>
              </w:rPr>
              <w:t>132</w:t>
            </w:r>
          </w:p>
        </w:tc>
        <w:tc>
          <w:tcPr>
            <w:tcW w:w="3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097A" w:rsidRDefault="0099097A" w:rsidP="0071280C">
            <w:pPr>
              <w:autoSpaceDE w:val="0"/>
              <w:autoSpaceDN w:val="0"/>
              <w:spacing w:before="90" w:after="0" w:line="233" w:lineRule="auto"/>
              <w:ind w:left="66"/>
            </w:pPr>
          </w:p>
        </w:tc>
      </w:tr>
    </w:tbl>
    <w:p w:rsidR="00486437" w:rsidRDefault="00486437" w:rsidP="00A91945">
      <w:pPr>
        <w:rPr>
          <w:lang w:val="ru-RU"/>
        </w:rPr>
      </w:pPr>
    </w:p>
    <w:p w:rsidR="00486437" w:rsidRDefault="00486437" w:rsidP="00A91945">
      <w:pPr>
        <w:rPr>
          <w:lang w:val="ru-RU"/>
        </w:rPr>
      </w:pPr>
    </w:p>
    <w:p w:rsidR="00486437" w:rsidRDefault="00486437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811973" w:rsidRDefault="00811973" w:rsidP="00A91945">
      <w:pPr>
        <w:rPr>
          <w:lang w:val="ru-RU"/>
        </w:rPr>
      </w:pPr>
    </w:p>
    <w:p w:rsidR="0099097A" w:rsidRDefault="0099097A" w:rsidP="00A91945">
      <w:pPr>
        <w:rPr>
          <w:lang w:val="ru-RU"/>
        </w:rPr>
      </w:pPr>
    </w:p>
    <w:p w:rsidR="00486437" w:rsidRDefault="00486437" w:rsidP="00A91945">
      <w:pPr>
        <w:rPr>
          <w:lang w:val="ru-RU"/>
        </w:rPr>
      </w:pPr>
    </w:p>
    <w:p w:rsidR="00486437" w:rsidRDefault="00486437" w:rsidP="00486437">
      <w:pPr>
        <w:autoSpaceDE w:val="0"/>
        <w:autoSpaceDN w:val="0"/>
        <w:spacing w:after="0" w:line="230" w:lineRule="auto"/>
        <w:rPr>
          <w:lang w:val="ru-RU"/>
        </w:rPr>
      </w:pPr>
      <w:r w:rsidRPr="0039508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486437" w:rsidRPr="004316ED" w:rsidRDefault="00486437" w:rsidP="00486437">
      <w:pPr>
        <w:autoSpaceDE w:val="0"/>
        <w:autoSpaceDN w:val="0"/>
        <w:spacing w:after="0" w:line="230" w:lineRule="auto"/>
        <w:rPr>
          <w:lang w:val="ru-RU"/>
        </w:rPr>
      </w:pP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570BF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ОБЯЗАТЕЛЬНЫЕ УЧЕБНЫЕ МАТЕРИАЛЫ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570BF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570BF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УЧЕНИКА 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lang w:val="ru-RU"/>
        </w:rPr>
        <w:t>1.</w:t>
      </w:r>
      <w:r w:rsidRPr="00570BF7">
        <w:rPr>
          <w:rFonts w:ascii="Times New Roman" w:hAnsi="Times New Roman" w:cs="Times New Roman"/>
          <w:color w:val="000000"/>
          <w:lang w:val="ru-RU" w:eastAsia="ru-RU"/>
        </w:rPr>
        <w:t>Моро М.И. Математика: учебник для 1 класса: в 2 частях / М.И. Моро, С.И. Волкова, С.В. Степанова – М.: Просвещение, 2011г.</w:t>
      </w:r>
    </w:p>
    <w:p w:rsidR="00486437" w:rsidRPr="004316ED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  2.Моро М.И. Тетрадь по математике для 1 класса: в 2 частях / М.И. Моро, С.И. Волкова. – М.:    Просвещение, 2016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МЕТОДИЧЕСКИЕ МАТЕРИАЛЫ ДЛЯ </w:t>
      </w:r>
      <w:r w:rsidRPr="00570BF7">
        <w:rPr>
          <w:rFonts w:ascii="Times New Roman" w:hAnsi="Times New Roman" w:cs="Times New Roman"/>
          <w:b/>
          <w:sz w:val="24"/>
          <w:szCs w:val="24"/>
          <w:lang w:val="ru-RU"/>
        </w:rPr>
        <w:t>УЧИТЕЛЯ</w:t>
      </w:r>
      <w:r w:rsidRPr="00570BF7">
        <w:rPr>
          <w:rFonts w:ascii="Times New Roman" w:hAnsi="Times New Roman" w:cs="Times New Roman"/>
          <w:b/>
          <w:sz w:val="24"/>
          <w:szCs w:val="24"/>
          <w:lang w:val="ru-RU"/>
        </w:rPr>
        <w:br/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>1.Моро М.И. Математика: учебник для 1 класса: в 2 частях / М.И. Моро, С.И. Волкова, С.В. Степанова – М.: Просвещение, 2013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>2.Моро М.И. Тетрадь по математике для 1 класса: в 2 частях / М.И. Моро, С.И. Волкова. – М.: Просвещение, 2013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3.Бантова М.А. </w:t>
      </w:r>
      <w:r w:rsidRPr="00570BF7">
        <w:rPr>
          <w:rFonts w:ascii="Times New Roman" w:hAnsi="Times New Roman" w:cs="Times New Roman"/>
          <w:color w:val="000000"/>
          <w:lang w:eastAsia="ru-RU"/>
        </w:rPr>
        <w:t> </w:t>
      </w:r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Методическое пособие к учебнику «Математика. 1 класс» / М.А. </w:t>
      </w:r>
      <w:proofErr w:type="spellStart"/>
      <w:r w:rsidRPr="00570BF7">
        <w:rPr>
          <w:rFonts w:ascii="Times New Roman" w:hAnsi="Times New Roman" w:cs="Times New Roman"/>
          <w:color w:val="000000"/>
          <w:lang w:val="ru-RU" w:eastAsia="ru-RU"/>
        </w:rPr>
        <w:t>Бантова</w:t>
      </w:r>
      <w:proofErr w:type="spellEnd"/>
      <w:r w:rsidRPr="00570BF7">
        <w:rPr>
          <w:rFonts w:ascii="Times New Roman" w:hAnsi="Times New Roman" w:cs="Times New Roman"/>
          <w:color w:val="000000"/>
          <w:lang w:val="ru-RU" w:eastAsia="ru-RU"/>
        </w:rPr>
        <w:t>, Г.В. Бельтюкова.- М.: Просвещение, 2006.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>4.Савинова С.В. Система уроков по учебнику М. И. Моро, С. И. Волковой, С. В. Степановой – Волгоград : Учитель, 2012.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5.Методическое пособие к учебнику «Математика. 1кл.»/ М.А. </w:t>
      </w:r>
      <w:proofErr w:type="spellStart"/>
      <w:r w:rsidRPr="00570BF7">
        <w:rPr>
          <w:rFonts w:ascii="Times New Roman" w:hAnsi="Times New Roman" w:cs="Times New Roman"/>
          <w:color w:val="000000"/>
          <w:lang w:val="ru-RU" w:eastAsia="ru-RU"/>
        </w:rPr>
        <w:t>Бантова</w:t>
      </w:r>
      <w:proofErr w:type="spellEnd"/>
      <w:r w:rsidRPr="00570BF7">
        <w:rPr>
          <w:rFonts w:ascii="Times New Roman" w:hAnsi="Times New Roman" w:cs="Times New Roman"/>
          <w:color w:val="000000"/>
          <w:lang w:val="ru-RU" w:eastAsia="ru-RU"/>
        </w:rPr>
        <w:t>, Г.В. Бельтюкова, С.В. Степанова.- М.: Просвещение,2011.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>6.«Поурочные разработки по математике + Текстовые задачи двух уровней сложности к учебному комплекту М.И. Моро и др. « - М.:ВАКО,2007.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7.Контрольные работы по математике. 1 </w:t>
      </w:r>
      <w:proofErr w:type="spellStart"/>
      <w:r w:rsidRPr="00570BF7">
        <w:rPr>
          <w:rFonts w:ascii="Times New Roman" w:hAnsi="Times New Roman" w:cs="Times New Roman"/>
          <w:color w:val="000000"/>
          <w:lang w:val="ru-RU" w:eastAsia="ru-RU"/>
        </w:rPr>
        <w:t>кл</w:t>
      </w:r>
      <w:proofErr w:type="spellEnd"/>
      <w:r w:rsidRPr="00570BF7">
        <w:rPr>
          <w:rFonts w:ascii="Times New Roman" w:hAnsi="Times New Roman" w:cs="Times New Roman"/>
          <w:color w:val="000000"/>
          <w:lang w:val="ru-RU" w:eastAsia="ru-RU"/>
        </w:rPr>
        <w:t>.: к учебнику М.И. Моро и др. Автор: В.Н. Рудницкая - М.: Экзамен,2007.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>8.Уткина Н.Г., Улитина Н.В., Юдачева Т.В. Дидактический материал по математике для 1 класса четырёхлетней нач. шк.: Пособие для учащихся. – М.: АРКТИ, 2001.</w:t>
      </w:r>
    </w:p>
    <w:p w:rsidR="00486437" w:rsidRPr="00570BF7" w:rsidRDefault="00486437" w:rsidP="00486437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 w:eastAsia="ru-RU"/>
        </w:rPr>
      </w:pPr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9.Рудницкая В.Н. Тесты по математике: 1 класс: к учебнику </w:t>
      </w:r>
      <w:proofErr w:type="spellStart"/>
      <w:r w:rsidRPr="00570BF7">
        <w:rPr>
          <w:rFonts w:ascii="Times New Roman" w:hAnsi="Times New Roman" w:cs="Times New Roman"/>
          <w:color w:val="000000"/>
          <w:lang w:val="ru-RU" w:eastAsia="ru-RU"/>
        </w:rPr>
        <w:t>М.И.Моро</w:t>
      </w:r>
      <w:proofErr w:type="spellEnd"/>
      <w:r w:rsidRPr="00570BF7">
        <w:rPr>
          <w:rFonts w:ascii="Times New Roman" w:hAnsi="Times New Roman" w:cs="Times New Roman"/>
          <w:color w:val="000000"/>
          <w:lang w:val="ru-RU" w:eastAsia="ru-RU"/>
        </w:rPr>
        <w:t xml:space="preserve"> и др. «Математика. 1 класс. В 2-х частях»/ В.Н. Рудницкая. – М.: Издательство «Экзамен», 2009</w:t>
      </w:r>
    </w:p>
    <w:p w:rsidR="00486437" w:rsidRDefault="00486437" w:rsidP="00A91945">
      <w:pPr>
        <w:rPr>
          <w:lang w:val="ru-RU"/>
        </w:rPr>
      </w:pPr>
    </w:p>
    <w:p w:rsidR="00486437" w:rsidRPr="00570BF7" w:rsidRDefault="00486437" w:rsidP="00486437">
      <w:pPr>
        <w:autoSpaceDE w:val="0"/>
        <w:autoSpaceDN w:val="0"/>
        <w:spacing w:before="346" w:after="0" w:line="382" w:lineRule="auto"/>
        <w:ind w:right="1440"/>
        <w:rPr>
          <w:rFonts w:ascii="Times New Roman" w:hAnsi="Times New Roman" w:cs="Times New Roman"/>
          <w:lang w:val="ru-RU"/>
        </w:rPr>
      </w:pPr>
      <w:r w:rsidRPr="00570BF7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86437" w:rsidRPr="00570BF7" w:rsidRDefault="00486437" w:rsidP="00486437">
      <w:pPr>
        <w:rPr>
          <w:rFonts w:ascii="Times New Roman" w:hAnsi="Times New Roman" w:cs="Times New Roman"/>
          <w:lang w:val="ru-RU"/>
        </w:rPr>
      </w:pPr>
      <w:r w:rsidRPr="00570BF7">
        <w:rPr>
          <w:rFonts w:ascii="Times New Roman" w:hAnsi="Times New Roman" w:cs="Times New Roman"/>
        </w:rPr>
        <w:t>https</w:t>
      </w:r>
      <w:r w:rsidRPr="00570BF7">
        <w:rPr>
          <w:rFonts w:ascii="Times New Roman" w:hAnsi="Times New Roman" w:cs="Times New Roman"/>
          <w:lang w:val="ru-RU"/>
        </w:rPr>
        <w:t>://</w:t>
      </w:r>
      <w:proofErr w:type="spellStart"/>
      <w:r w:rsidRPr="00570BF7">
        <w:rPr>
          <w:rFonts w:ascii="Times New Roman" w:hAnsi="Times New Roman" w:cs="Times New Roman"/>
        </w:rPr>
        <w:t>pptcloud</w:t>
      </w:r>
      <w:proofErr w:type="spellEnd"/>
      <w:r w:rsidRPr="00570BF7">
        <w:rPr>
          <w:rFonts w:ascii="Times New Roman" w:hAnsi="Times New Roman" w:cs="Times New Roman"/>
          <w:lang w:val="ru-RU"/>
        </w:rPr>
        <w:t>.</w:t>
      </w:r>
      <w:proofErr w:type="spellStart"/>
      <w:r w:rsidRPr="00570BF7">
        <w:rPr>
          <w:rFonts w:ascii="Times New Roman" w:hAnsi="Times New Roman" w:cs="Times New Roman"/>
        </w:rPr>
        <w:t>ru</w:t>
      </w:r>
      <w:proofErr w:type="spellEnd"/>
      <w:r w:rsidRPr="00570BF7">
        <w:rPr>
          <w:rFonts w:ascii="Times New Roman" w:hAnsi="Times New Roman" w:cs="Times New Roman"/>
          <w:lang w:val="ru-RU"/>
        </w:rPr>
        <w:t>/</w:t>
      </w:r>
      <w:proofErr w:type="spellStart"/>
      <w:r w:rsidRPr="00570BF7">
        <w:rPr>
          <w:rFonts w:ascii="Times New Roman" w:hAnsi="Times New Roman" w:cs="Times New Roman"/>
        </w:rPr>
        <w:t>matematika</w:t>
      </w:r>
      <w:proofErr w:type="spellEnd"/>
      <w:r w:rsidRPr="00570BF7">
        <w:rPr>
          <w:rFonts w:ascii="Times New Roman" w:hAnsi="Times New Roman" w:cs="Times New Roman"/>
          <w:lang w:val="ru-RU"/>
        </w:rPr>
        <w:t>/</w:t>
      </w:r>
      <w:proofErr w:type="spellStart"/>
      <w:r w:rsidRPr="00570BF7">
        <w:rPr>
          <w:rFonts w:ascii="Times New Roman" w:hAnsi="Times New Roman" w:cs="Times New Roman"/>
        </w:rPr>
        <w:t>zadacha</w:t>
      </w:r>
      <w:proofErr w:type="spellEnd"/>
      <w:r w:rsidRPr="00570BF7">
        <w:rPr>
          <w:rFonts w:ascii="Times New Roman" w:hAnsi="Times New Roman" w:cs="Times New Roman"/>
          <w:lang w:val="ru-RU"/>
        </w:rPr>
        <w:t>-154492</w:t>
      </w:r>
    </w:p>
    <w:p w:rsidR="00486437" w:rsidRPr="00570BF7" w:rsidRDefault="00486437" w:rsidP="00486437">
      <w:pPr>
        <w:rPr>
          <w:rFonts w:ascii="Times New Roman" w:hAnsi="Times New Roman" w:cs="Times New Roman"/>
        </w:rPr>
      </w:pPr>
      <w:r w:rsidRPr="00570BF7">
        <w:rPr>
          <w:rFonts w:ascii="Times New Roman" w:hAnsi="Times New Roman" w:cs="Times New Roman"/>
        </w:rPr>
        <w:t xml:space="preserve">https://pptcloud.ru/matematika </w:t>
      </w:r>
    </w:p>
    <w:p w:rsidR="00486437" w:rsidRPr="0099097A" w:rsidRDefault="00486437" w:rsidP="00486437">
      <w:pPr>
        <w:rPr>
          <w:rFonts w:ascii="Times New Roman" w:hAnsi="Times New Roman" w:cs="Times New Roman"/>
        </w:rPr>
      </w:pPr>
      <w:r w:rsidRPr="00570BF7">
        <w:rPr>
          <w:rFonts w:ascii="Times New Roman" w:hAnsi="Times New Roman" w:cs="Times New Roman"/>
        </w:rPr>
        <w:t>/chetyrehugolniki-pryamougolni</w:t>
      </w:r>
      <w:r>
        <w:rPr>
          <w:rFonts w:ascii="Times New Roman" w:hAnsi="Times New Roman" w:cs="Times New Roman"/>
        </w:rPr>
        <w:t>k-kvadrat-prezentatsiya-1-klass</w:t>
      </w:r>
    </w:p>
    <w:p w:rsidR="00486437" w:rsidRDefault="00486437" w:rsidP="00486437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13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486437" w:rsidRPr="00996626" w:rsidRDefault="00486437" w:rsidP="0048643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96626">
        <w:rPr>
          <w:rFonts w:ascii="Times New Roman" w:eastAsia="Times New Roman" w:hAnsi="Times New Roman"/>
          <w:color w:val="000000"/>
          <w:sz w:val="24"/>
          <w:lang w:val="ru-RU"/>
        </w:rPr>
        <w:t>Ноутбук</w:t>
      </w:r>
    </w:p>
    <w:p w:rsidR="00486437" w:rsidRPr="00996626" w:rsidRDefault="00486437" w:rsidP="0048643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96626">
        <w:rPr>
          <w:rFonts w:ascii="Times New Roman" w:eastAsia="Times New Roman" w:hAnsi="Times New Roman"/>
          <w:color w:val="000000"/>
          <w:sz w:val="24"/>
          <w:lang w:val="ru-RU"/>
        </w:rPr>
        <w:t>Проектор</w:t>
      </w:r>
    </w:p>
    <w:p w:rsidR="00486437" w:rsidRDefault="00486437" w:rsidP="0048643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996626">
        <w:rPr>
          <w:rFonts w:ascii="Times New Roman" w:eastAsia="Times New Roman" w:hAnsi="Times New Roman"/>
          <w:color w:val="000000"/>
          <w:sz w:val="24"/>
          <w:lang w:val="ru-RU"/>
        </w:rPr>
        <w:t>Классная доска</w:t>
      </w:r>
    </w:p>
    <w:p w:rsidR="00486437" w:rsidRDefault="00486437" w:rsidP="00486437">
      <w:pPr>
        <w:spacing w:after="0" w:line="240" w:lineRule="auto"/>
        <w:rPr>
          <w:lang w:val="ru-RU"/>
        </w:rPr>
      </w:pPr>
      <w:r>
        <w:rPr>
          <w:lang w:val="ru-RU"/>
        </w:rPr>
        <w:t>Модель часов</w:t>
      </w:r>
    </w:p>
    <w:p w:rsidR="00486437" w:rsidRDefault="00486437" w:rsidP="00486437">
      <w:pPr>
        <w:spacing w:after="0" w:line="240" w:lineRule="auto"/>
        <w:rPr>
          <w:lang w:val="ru-RU"/>
        </w:rPr>
      </w:pPr>
      <w:r>
        <w:rPr>
          <w:lang w:val="ru-RU"/>
        </w:rPr>
        <w:t>Счетный материал</w:t>
      </w:r>
    </w:p>
    <w:p w:rsidR="00486437" w:rsidRPr="00395089" w:rsidRDefault="00486437" w:rsidP="00486437">
      <w:pPr>
        <w:rPr>
          <w:lang w:val="ru-RU"/>
        </w:rPr>
        <w:sectPr w:rsidR="00486437" w:rsidRPr="00395089">
          <w:pgSz w:w="11900" w:h="16840"/>
          <w:pgMar w:top="298" w:right="556" w:bottom="720" w:left="664" w:header="720" w:footer="720" w:gutter="0"/>
          <w:cols w:space="720" w:equalWidth="0">
            <w:col w:w="10680" w:space="0"/>
          </w:cols>
          <w:docGrid w:linePitch="360"/>
        </w:sectPr>
      </w:pPr>
      <w:r>
        <w:rPr>
          <w:lang w:val="ru-RU"/>
        </w:rPr>
        <w:t>Наглядное пособие</w:t>
      </w:r>
    </w:p>
    <w:p w:rsidR="00486437" w:rsidRPr="00486437" w:rsidRDefault="00486437" w:rsidP="00486437">
      <w:pPr>
        <w:rPr>
          <w:lang w:val="ru-RU"/>
        </w:rPr>
      </w:pPr>
    </w:p>
    <w:sectPr w:rsidR="00486437" w:rsidRPr="00486437" w:rsidSect="005E3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DC3036"/>
    <w:multiLevelType w:val="multilevel"/>
    <w:tmpl w:val="7040C0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 w15:restartNumberingAfterBreak="0">
    <w:nsid w:val="2D781145"/>
    <w:multiLevelType w:val="multilevel"/>
    <w:tmpl w:val="24786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8A1C95"/>
    <w:multiLevelType w:val="hybridMultilevel"/>
    <w:tmpl w:val="67CA1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A7CF6"/>
    <w:multiLevelType w:val="multilevel"/>
    <w:tmpl w:val="2884C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F86EB1"/>
    <w:multiLevelType w:val="multilevel"/>
    <w:tmpl w:val="B396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5092453">
    <w:abstractNumId w:val="8"/>
  </w:num>
  <w:num w:numId="2" w16cid:durableId="872771556">
    <w:abstractNumId w:val="6"/>
  </w:num>
  <w:num w:numId="3" w16cid:durableId="258759806">
    <w:abstractNumId w:val="5"/>
  </w:num>
  <w:num w:numId="4" w16cid:durableId="353463587">
    <w:abstractNumId w:val="4"/>
  </w:num>
  <w:num w:numId="5" w16cid:durableId="1949391247">
    <w:abstractNumId w:val="7"/>
  </w:num>
  <w:num w:numId="6" w16cid:durableId="1550385339">
    <w:abstractNumId w:val="3"/>
  </w:num>
  <w:num w:numId="7" w16cid:durableId="634915001">
    <w:abstractNumId w:val="2"/>
  </w:num>
  <w:num w:numId="8" w16cid:durableId="979724787">
    <w:abstractNumId w:val="1"/>
  </w:num>
  <w:num w:numId="9" w16cid:durableId="1459177481">
    <w:abstractNumId w:val="0"/>
  </w:num>
  <w:num w:numId="10" w16cid:durableId="19727119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61094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1677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6137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552136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8ED"/>
    <w:rsid w:val="000B0A60"/>
    <w:rsid w:val="0017724E"/>
    <w:rsid w:val="001831B1"/>
    <w:rsid w:val="001B1336"/>
    <w:rsid w:val="001C3782"/>
    <w:rsid w:val="001F7D84"/>
    <w:rsid w:val="00247CEC"/>
    <w:rsid w:val="00344CCC"/>
    <w:rsid w:val="003D716A"/>
    <w:rsid w:val="004009F8"/>
    <w:rsid w:val="00421BC7"/>
    <w:rsid w:val="004431CF"/>
    <w:rsid w:val="00486437"/>
    <w:rsid w:val="005E304A"/>
    <w:rsid w:val="006101B4"/>
    <w:rsid w:val="00613AE9"/>
    <w:rsid w:val="00640976"/>
    <w:rsid w:val="006D50E3"/>
    <w:rsid w:val="006F2ECB"/>
    <w:rsid w:val="00700F05"/>
    <w:rsid w:val="0071280C"/>
    <w:rsid w:val="00716FE8"/>
    <w:rsid w:val="0072408F"/>
    <w:rsid w:val="00725471"/>
    <w:rsid w:val="00737899"/>
    <w:rsid w:val="00753DD1"/>
    <w:rsid w:val="008057A5"/>
    <w:rsid w:val="00811973"/>
    <w:rsid w:val="008C6DE8"/>
    <w:rsid w:val="0090331F"/>
    <w:rsid w:val="009338ED"/>
    <w:rsid w:val="00933F74"/>
    <w:rsid w:val="0099097A"/>
    <w:rsid w:val="00A91945"/>
    <w:rsid w:val="00B72E84"/>
    <w:rsid w:val="00C4617E"/>
    <w:rsid w:val="00CF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83D5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1945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A919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A919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A919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919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919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919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919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919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919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919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A919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9194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A9194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A91945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91945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91945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91945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A919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A919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A91945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A919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A91945"/>
    <w:rPr>
      <w:rFonts w:eastAsiaTheme="minorEastAsia"/>
      <w:lang w:val="en-US"/>
    </w:rPr>
  </w:style>
  <w:style w:type="paragraph" w:styleId="a9">
    <w:name w:val="No Spacing"/>
    <w:uiPriority w:val="1"/>
    <w:qFormat/>
    <w:rsid w:val="00A91945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A919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A919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A919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A919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A91945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91945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91945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A91945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91945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9194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91945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A91945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A91945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A91945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A9194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A9194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A91945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A91945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A91945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A91945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A91945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A91945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A91945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A9194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A91945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A91945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A91945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A9194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A91945"/>
    <w:rPr>
      <w:b/>
      <w:bCs/>
    </w:rPr>
  </w:style>
  <w:style w:type="character" w:styleId="af7">
    <w:name w:val="Emphasis"/>
    <w:basedOn w:val="a2"/>
    <w:uiPriority w:val="20"/>
    <w:qFormat/>
    <w:rsid w:val="00A91945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919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A91945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A91945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91945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A91945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A91945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91945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91945"/>
    <w:pPr>
      <w:outlineLvl w:val="9"/>
    </w:pPr>
  </w:style>
  <w:style w:type="table" w:styleId="aff0">
    <w:name w:val="Table Grid"/>
    <w:basedOn w:val="a3"/>
    <w:uiPriority w:val="59"/>
    <w:rsid w:val="00A9194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A91945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91945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91945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91945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91945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91945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91945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919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9194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9194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9194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graphStyle">
    <w:name w:val="Paragraph Style"/>
    <w:rsid w:val="008C6D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98403-C00D-47DF-A5BE-A4F2EF08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26</Pages>
  <Words>6104</Words>
  <Characters>34795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РоманБанан</dc:creator>
  <cp:keywords/>
  <dc:description/>
  <cp:lastModifiedBy>SHKOLA</cp:lastModifiedBy>
  <cp:revision>24</cp:revision>
  <dcterms:created xsi:type="dcterms:W3CDTF">2022-08-23T23:10:00Z</dcterms:created>
  <dcterms:modified xsi:type="dcterms:W3CDTF">2022-12-29T22:43:00Z</dcterms:modified>
</cp:coreProperties>
</file>